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2BE" w:rsidRPr="008B69B5" w:rsidRDefault="00B232BE" w:rsidP="008B69B5">
      <w:pPr>
        <w:pStyle w:val="a5"/>
        <w:tabs>
          <w:tab w:val="center" w:pos="5102"/>
          <w:tab w:val="left" w:pos="8652"/>
        </w:tabs>
        <w:ind w:right="0"/>
        <w:rPr>
          <w:sz w:val="22"/>
          <w:szCs w:val="22"/>
          <w:effect w:val="none"/>
        </w:rPr>
      </w:pPr>
      <w:r w:rsidRPr="008B69B5">
        <w:rPr>
          <w:sz w:val="22"/>
          <w:szCs w:val="22"/>
          <w:effect w:val="none"/>
        </w:rPr>
        <w:t>ДОГОВОР ПОСТАВКИ №</w:t>
      </w:r>
    </w:p>
    <w:p w:rsidR="00B232BE" w:rsidRPr="008B69B5" w:rsidRDefault="00B232BE" w:rsidP="008B69B5">
      <w:pPr>
        <w:pStyle w:val="a5"/>
        <w:tabs>
          <w:tab w:val="center" w:pos="5102"/>
          <w:tab w:val="left" w:pos="8652"/>
        </w:tabs>
        <w:ind w:right="0"/>
        <w:rPr>
          <w:sz w:val="22"/>
          <w:szCs w:val="22"/>
          <w:effect w:val="none"/>
        </w:rPr>
      </w:pPr>
    </w:p>
    <w:tbl>
      <w:tblPr>
        <w:tblW w:w="9465" w:type="dxa"/>
        <w:tblLayout w:type="fixed"/>
        <w:tblLook w:val="04A0" w:firstRow="1" w:lastRow="0" w:firstColumn="1" w:lastColumn="0" w:noHBand="0" w:noVBand="1"/>
      </w:tblPr>
      <w:tblGrid>
        <w:gridCol w:w="4915"/>
        <w:gridCol w:w="4550"/>
      </w:tblGrid>
      <w:tr w:rsidR="00B232BE" w:rsidRPr="008B69B5" w:rsidTr="008B69B5">
        <w:tc>
          <w:tcPr>
            <w:tcW w:w="4915" w:type="dxa"/>
            <w:hideMark/>
          </w:tcPr>
          <w:p w:rsidR="00B232BE" w:rsidRPr="008B69B5" w:rsidRDefault="00B232BE" w:rsidP="008B69B5">
            <w:pPr>
              <w:snapToGrid/>
              <w:jc w:val="both"/>
              <w:rPr>
                <w:sz w:val="22"/>
                <w:szCs w:val="22"/>
              </w:rPr>
            </w:pPr>
            <w:r w:rsidRPr="008B69B5">
              <w:rPr>
                <w:sz w:val="22"/>
                <w:szCs w:val="22"/>
              </w:rPr>
              <w:t>г. Красноярск</w:t>
            </w:r>
          </w:p>
        </w:tc>
        <w:tc>
          <w:tcPr>
            <w:tcW w:w="4550" w:type="dxa"/>
            <w:hideMark/>
          </w:tcPr>
          <w:p w:rsidR="00B232BE" w:rsidRPr="008B69B5" w:rsidRDefault="00B232BE" w:rsidP="008B69B5">
            <w:pPr>
              <w:snapToGrid/>
              <w:jc w:val="both"/>
              <w:rPr>
                <w:sz w:val="22"/>
                <w:szCs w:val="22"/>
              </w:rPr>
            </w:pPr>
            <w:r w:rsidRPr="008B69B5">
              <w:rPr>
                <w:sz w:val="22"/>
                <w:szCs w:val="22"/>
              </w:rPr>
              <w:t xml:space="preserve">                         « ___ » ________ 20__ г.</w:t>
            </w:r>
          </w:p>
        </w:tc>
      </w:tr>
      <w:tr w:rsidR="00B232BE" w:rsidRPr="008B69B5" w:rsidTr="008B69B5">
        <w:tc>
          <w:tcPr>
            <w:tcW w:w="4915" w:type="dxa"/>
          </w:tcPr>
          <w:p w:rsidR="00B232BE" w:rsidRPr="008B69B5" w:rsidRDefault="00B232BE" w:rsidP="008B69B5">
            <w:pPr>
              <w:snapToGrid/>
              <w:jc w:val="both"/>
              <w:rPr>
                <w:sz w:val="22"/>
                <w:szCs w:val="22"/>
              </w:rPr>
            </w:pPr>
          </w:p>
        </w:tc>
        <w:tc>
          <w:tcPr>
            <w:tcW w:w="4550" w:type="dxa"/>
          </w:tcPr>
          <w:p w:rsidR="00B232BE" w:rsidRPr="008B69B5" w:rsidRDefault="00B232BE" w:rsidP="008B69B5">
            <w:pPr>
              <w:snapToGrid/>
              <w:jc w:val="both"/>
              <w:rPr>
                <w:sz w:val="22"/>
                <w:szCs w:val="22"/>
              </w:rPr>
            </w:pPr>
          </w:p>
        </w:tc>
      </w:tr>
    </w:tbl>
    <w:p w:rsidR="008B69B5" w:rsidRPr="008B69B5" w:rsidRDefault="00B232BE" w:rsidP="008B69B5">
      <w:pPr>
        <w:snapToGrid/>
        <w:jc w:val="both"/>
        <w:rPr>
          <w:sz w:val="22"/>
          <w:szCs w:val="22"/>
        </w:rPr>
      </w:pPr>
      <w:r w:rsidRPr="008B69B5">
        <w:rPr>
          <w:sz w:val="22"/>
          <w:szCs w:val="22"/>
        </w:rPr>
        <w:t xml:space="preserve">__________________________________ (сокращенное наименование – _______________), именуемое в дальнейшем «Поставщик», в лице ____________________, действующего на основании  Устава, с одной стороны, и </w:t>
      </w:r>
    </w:p>
    <w:p w:rsidR="00B232BE" w:rsidRPr="008B69B5" w:rsidRDefault="008B69B5" w:rsidP="008B69B5">
      <w:pPr>
        <w:snapToGrid/>
        <w:jc w:val="both"/>
        <w:rPr>
          <w:sz w:val="22"/>
          <w:szCs w:val="22"/>
        </w:rPr>
      </w:pPr>
      <w:r w:rsidRPr="008B69B5">
        <w:rPr>
          <w:sz w:val="22"/>
          <w:szCs w:val="22"/>
        </w:rPr>
        <w:t>О</w:t>
      </w:r>
      <w:r w:rsidR="00B232BE" w:rsidRPr="008B69B5">
        <w:rPr>
          <w:sz w:val="22"/>
          <w:szCs w:val="22"/>
        </w:rPr>
        <w:t>бщество с ограниченной ответственностью «</w:t>
      </w:r>
      <w:proofErr w:type="spellStart"/>
      <w:r w:rsidR="00B232BE" w:rsidRPr="008B69B5">
        <w:rPr>
          <w:sz w:val="22"/>
          <w:szCs w:val="22"/>
        </w:rPr>
        <w:t>Байкитская</w:t>
      </w:r>
      <w:proofErr w:type="spellEnd"/>
      <w:r w:rsidR="00B232BE" w:rsidRPr="008B69B5">
        <w:rPr>
          <w:sz w:val="22"/>
          <w:szCs w:val="22"/>
        </w:rPr>
        <w:t xml:space="preserve"> </w:t>
      </w:r>
      <w:proofErr w:type="spellStart"/>
      <w:r w:rsidR="00B232BE" w:rsidRPr="008B69B5">
        <w:rPr>
          <w:sz w:val="22"/>
          <w:szCs w:val="22"/>
        </w:rPr>
        <w:t>нефтегазоразведочная</w:t>
      </w:r>
      <w:proofErr w:type="spellEnd"/>
      <w:r w:rsidR="00B232BE" w:rsidRPr="008B69B5">
        <w:rPr>
          <w:sz w:val="22"/>
          <w:szCs w:val="22"/>
        </w:rPr>
        <w:t xml:space="preserve"> экспедиция» (сокращенное наименование – ООО «БНГРЭ»), именуемое в дальнейшем «Покупатель», в лице _____________________, действующего на основании ___________________, с другой стороны, совместно именуемые в дальнейшем «Стороны», а в отдельности «Сторона», заключили договор (далее – Договор) о нижеследующем:</w:t>
      </w:r>
    </w:p>
    <w:p w:rsidR="00B232BE" w:rsidRPr="008B69B5" w:rsidRDefault="00B232BE" w:rsidP="008B69B5">
      <w:pPr>
        <w:pStyle w:val="22"/>
        <w:keepNext/>
        <w:keepLines/>
        <w:shd w:val="clear" w:color="auto" w:fill="auto"/>
        <w:spacing w:before="0" w:after="0" w:line="240" w:lineRule="auto"/>
        <w:jc w:val="center"/>
        <w:rPr>
          <w:sz w:val="22"/>
          <w:szCs w:val="22"/>
        </w:rPr>
      </w:pPr>
      <w:r w:rsidRPr="008B69B5">
        <w:rPr>
          <w:sz w:val="22"/>
          <w:szCs w:val="22"/>
        </w:rPr>
        <w:t>1. Предмет Договора</w:t>
      </w:r>
    </w:p>
    <w:p w:rsidR="00B232BE" w:rsidRPr="008B69B5" w:rsidRDefault="00B232BE" w:rsidP="008B69B5">
      <w:pPr>
        <w:pStyle w:val="a7"/>
        <w:numPr>
          <w:ilvl w:val="0"/>
          <w:numId w:val="1"/>
        </w:numPr>
        <w:shd w:val="clear" w:color="auto" w:fill="auto"/>
        <w:tabs>
          <w:tab w:val="left" w:pos="709"/>
        </w:tabs>
        <w:spacing w:before="0" w:after="0" w:line="240" w:lineRule="auto"/>
        <w:ind w:right="-4" w:firstLine="284"/>
        <w:jc w:val="both"/>
        <w:rPr>
          <w:sz w:val="22"/>
          <w:szCs w:val="22"/>
        </w:rPr>
      </w:pPr>
      <w:r w:rsidRPr="008B69B5">
        <w:rPr>
          <w:sz w:val="22"/>
          <w:szCs w:val="22"/>
        </w:rPr>
        <w:t>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w:t>
      </w:r>
    </w:p>
    <w:p w:rsidR="00B232BE" w:rsidRPr="008B69B5" w:rsidRDefault="00B232BE" w:rsidP="008B69B5">
      <w:pPr>
        <w:pStyle w:val="a7"/>
        <w:numPr>
          <w:ilvl w:val="0"/>
          <w:numId w:val="1"/>
        </w:numPr>
        <w:shd w:val="clear" w:color="auto" w:fill="auto"/>
        <w:tabs>
          <w:tab w:val="left" w:pos="709"/>
        </w:tabs>
        <w:spacing w:before="0" w:after="0" w:line="240" w:lineRule="auto"/>
        <w:ind w:right="-4" w:firstLine="284"/>
        <w:jc w:val="both"/>
        <w:rPr>
          <w:sz w:val="22"/>
          <w:szCs w:val="22"/>
        </w:rPr>
      </w:pPr>
      <w:r w:rsidRPr="008B69B5">
        <w:rPr>
          <w:sz w:val="22"/>
          <w:szCs w:val="22"/>
        </w:rPr>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B232BE" w:rsidRPr="008B69B5" w:rsidRDefault="00B232BE" w:rsidP="008B69B5">
      <w:pPr>
        <w:pStyle w:val="a7"/>
        <w:numPr>
          <w:ilvl w:val="0"/>
          <w:numId w:val="1"/>
        </w:numPr>
        <w:shd w:val="clear" w:color="auto" w:fill="auto"/>
        <w:tabs>
          <w:tab w:val="left" w:pos="709"/>
          <w:tab w:val="left" w:pos="1092"/>
        </w:tabs>
        <w:spacing w:before="0" w:after="0" w:line="240" w:lineRule="auto"/>
        <w:ind w:right="-4" w:firstLine="284"/>
        <w:jc w:val="both"/>
        <w:rPr>
          <w:sz w:val="22"/>
          <w:szCs w:val="22"/>
        </w:rPr>
      </w:pPr>
      <w:r w:rsidRPr="008B69B5">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B232BE" w:rsidRPr="008B69B5" w:rsidRDefault="00B232BE" w:rsidP="008B69B5">
      <w:pPr>
        <w:pStyle w:val="a7"/>
        <w:numPr>
          <w:ilvl w:val="0"/>
          <w:numId w:val="1"/>
        </w:numPr>
        <w:shd w:val="clear" w:color="auto" w:fill="auto"/>
        <w:tabs>
          <w:tab w:val="left" w:pos="709"/>
          <w:tab w:val="left" w:pos="1054"/>
        </w:tabs>
        <w:spacing w:before="0" w:after="0" w:line="240" w:lineRule="auto"/>
        <w:ind w:right="-4" w:firstLine="284"/>
        <w:jc w:val="both"/>
        <w:rPr>
          <w:sz w:val="22"/>
          <w:szCs w:val="22"/>
        </w:rPr>
      </w:pPr>
      <w:r w:rsidRPr="008B69B5">
        <w:rPr>
          <w:sz w:val="22"/>
          <w:szCs w:val="22"/>
        </w:rPr>
        <w:t>Поставщик гарантирует, что поставляемый Товар свободен от любых прав третьих лиц, не заложен, под запретом или арестом не состоит.</w:t>
      </w:r>
    </w:p>
    <w:p w:rsidR="00B232BE" w:rsidRPr="008B69B5" w:rsidRDefault="00B232BE" w:rsidP="008B69B5">
      <w:pPr>
        <w:pStyle w:val="a7"/>
        <w:numPr>
          <w:ilvl w:val="0"/>
          <w:numId w:val="1"/>
        </w:numPr>
        <w:shd w:val="clear" w:color="auto" w:fill="auto"/>
        <w:tabs>
          <w:tab w:val="left" w:pos="709"/>
          <w:tab w:val="left" w:pos="1058"/>
        </w:tabs>
        <w:spacing w:before="0" w:after="0" w:line="240" w:lineRule="auto"/>
        <w:ind w:right="-4" w:firstLine="284"/>
        <w:jc w:val="both"/>
        <w:rPr>
          <w:sz w:val="22"/>
          <w:szCs w:val="22"/>
        </w:rPr>
      </w:pPr>
      <w:r w:rsidRPr="008B69B5">
        <w:rPr>
          <w:sz w:val="22"/>
          <w:szCs w:val="22"/>
        </w:rPr>
        <w:t>Поставщик гарантирует, что Товар также соответствует условиям, согласованным Сторонами в Приложениях и Договоре.</w:t>
      </w:r>
    </w:p>
    <w:p w:rsidR="00B232BE" w:rsidRPr="008B69B5" w:rsidRDefault="00B232BE" w:rsidP="008B69B5">
      <w:pPr>
        <w:pStyle w:val="22"/>
        <w:keepNext/>
        <w:keepLines/>
        <w:shd w:val="clear" w:color="auto" w:fill="auto"/>
        <w:spacing w:before="0" w:after="0" w:line="240" w:lineRule="auto"/>
        <w:jc w:val="center"/>
        <w:rPr>
          <w:sz w:val="22"/>
          <w:szCs w:val="22"/>
        </w:rPr>
      </w:pPr>
      <w:bookmarkStart w:id="0" w:name="bookmark2"/>
      <w:r w:rsidRPr="008B69B5">
        <w:rPr>
          <w:sz w:val="22"/>
          <w:szCs w:val="22"/>
        </w:rPr>
        <w:t>2. Количество, качество и комплектность Товара</w:t>
      </w:r>
      <w:bookmarkEnd w:id="0"/>
    </w:p>
    <w:p w:rsidR="00B232BE" w:rsidRPr="008B69B5" w:rsidRDefault="00B232BE" w:rsidP="008B69B5">
      <w:pPr>
        <w:pStyle w:val="a7"/>
        <w:numPr>
          <w:ilvl w:val="0"/>
          <w:numId w:val="2"/>
        </w:numPr>
        <w:shd w:val="clear" w:color="auto" w:fill="auto"/>
        <w:tabs>
          <w:tab w:val="left" w:pos="709"/>
        </w:tabs>
        <w:spacing w:before="0" w:after="0" w:line="240" w:lineRule="auto"/>
        <w:ind w:right="-1" w:firstLine="284"/>
        <w:jc w:val="both"/>
        <w:rPr>
          <w:sz w:val="22"/>
          <w:szCs w:val="22"/>
        </w:rPr>
      </w:pPr>
      <w:r w:rsidRPr="008B69B5">
        <w:rPr>
          <w:sz w:val="22"/>
          <w:szCs w:val="22"/>
        </w:rPr>
        <w:t>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w:t>
      </w:r>
    </w:p>
    <w:p w:rsidR="00B232BE" w:rsidRPr="008B69B5" w:rsidRDefault="00B232BE" w:rsidP="008B69B5">
      <w:pPr>
        <w:pStyle w:val="a7"/>
        <w:numPr>
          <w:ilvl w:val="0"/>
          <w:numId w:val="2"/>
        </w:numPr>
        <w:shd w:val="clear" w:color="auto" w:fill="auto"/>
        <w:tabs>
          <w:tab w:val="left" w:pos="709"/>
        </w:tabs>
        <w:spacing w:before="0" w:after="0" w:line="240" w:lineRule="auto"/>
        <w:ind w:right="-1" w:firstLine="284"/>
        <w:jc w:val="both"/>
        <w:rPr>
          <w:sz w:val="22"/>
          <w:szCs w:val="22"/>
        </w:rPr>
      </w:pPr>
      <w:r w:rsidRPr="008B69B5">
        <w:rPr>
          <w:sz w:val="22"/>
          <w:szCs w:val="22"/>
        </w:rPr>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B232BE" w:rsidRPr="008B69B5" w:rsidRDefault="008B69B5" w:rsidP="008B69B5">
      <w:pPr>
        <w:pStyle w:val="a7"/>
        <w:shd w:val="clear" w:color="auto" w:fill="auto"/>
        <w:tabs>
          <w:tab w:val="left" w:pos="709"/>
        </w:tabs>
        <w:spacing w:before="0" w:after="0" w:line="240" w:lineRule="auto"/>
        <w:ind w:right="-1" w:firstLine="284"/>
        <w:jc w:val="both"/>
        <w:rPr>
          <w:sz w:val="22"/>
          <w:szCs w:val="22"/>
        </w:rPr>
      </w:pPr>
      <w:r w:rsidRPr="008B69B5">
        <w:rPr>
          <w:sz w:val="22"/>
          <w:szCs w:val="22"/>
        </w:rPr>
        <w:t xml:space="preserve">- </w:t>
      </w:r>
      <w:r w:rsidR="00B232BE" w:rsidRPr="008B69B5">
        <w:rPr>
          <w:sz w:val="22"/>
          <w:szCs w:val="22"/>
        </w:rPr>
        <w:t>технический паспорт (если предусмотрен для данного вида Товара); сертификат / паспорт качества (если предусмотрен для данного вида Товара); сертификат соответствия (для Товара иностранного происхождения); сертификат происхождения на русском языке или официально заверенный надлежащим образом перевод (для Товара иностранного происхождения);</w:t>
      </w:r>
    </w:p>
    <w:p w:rsidR="00B232BE" w:rsidRPr="008B69B5" w:rsidRDefault="008B69B5" w:rsidP="008B69B5">
      <w:pPr>
        <w:pStyle w:val="a7"/>
        <w:shd w:val="clear" w:color="auto" w:fill="auto"/>
        <w:tabs>
          <w:tab w:val="left" w:pos="709"/>
        </w:tabs>
        <w:spacing w:before="0" w:after="0" w:line="240" w:lineRule="auto"/>
        <w:ind w:right="-1" w:firstLine="284"/>
        <w:jc w:val="both"/>
        <w:rPr>
          <w:sz w:val="22"/>
          <w:szCs w:val="22"/>
        </w:rPr>
      </w:pPr>
      <w:r w:rsidRPr="008B69B5">
        <w:rPr>
          <w:sz w:val="22"/>
          <w:szCs w:val="22"/>
        </w:rPr>
        <w:t xml:space="preserve">- </w:t>
      </w:r>
      <w:r w:rsidR="00B232BE" w:rsidRPr="008B69B5">
        <w:rPr>
          <w:sz w:val="22"/>
          <w:szCs w:val="22"/>
        </w:rPr>
        <w:t>инструкцию (правила) по эксплуатации (применению) и хранению Товара (если это требуется исходя из специфики Товара);</w:t>
      </w:r>
    </w:p>
    <w:p w:rsidR="00B232BE" w:rsidRPr="008B69B5" w:rsidRDefault="008B69B5" w:rsidP="008B69B5">
      <w:pPr>
        <w:pStyle w:val="a7"/>
        <w:shd w:val="clear" w:color="auto" w:fill="auto"/>
        <w:tabs>
          <w:tab w:val="left" w:pos="709"/>
        </w:tabs>
        <w:spacing w:before="0" w:after="0" w:line="240" w:lineRule="auto"/>
        <w:ind w:right="-1" w:firstLine="284"/>
        <w:jc w:val="both"/>
        <w:rPr>
          <w:sz w:val="22"/>
          <w:szCs w:val="22"/>
        </w:rPr>
      </w:pPr>
      <w:r w:rsidRPr="008B69B5">
        <w:rPr>
          <w:sz w:val="22"/>
          <w:szCs w:val="22"/>
        </w:rPr>
        <w:t xml:space="preserve">- </w:t>
      </w:r>
      <w:r w:rsidR="00B232BE" w:rsidRPr="008B69B5">
        <w:rPr>
          <w:sz w:val="22"/>
          <w:szCs w:val="22"/>
        </w:rPr>
        <w:t>иные документы (если законодательством Российской Федерации предусматривается их оформление на данный вид Товара).</w:t>
      </w:r>
    </w:p>
    <w:p w:rsidR="00B232BE" w:rsidRPr="008B69B5" w:rsidRDefault="00B232BE" w:rsidP="008B69B5">
      <w:pPr>
        <w:pStyle w:val="a7"/>
        <w:shd w:val="clear" w:color="auto" w:fill="auto"/>
        <w:tabs>
          <w:tab w:val="left" w:pos="709"/>
        </w:tabs>
        <w:spacing w:before="0" w:after="0" w:line="240" w:lineRule="auto"/>
        <w:ind w:right="-1" w:firstLine="284"/>
        <w:jc w:val="both"/>
        <w:rPr>
          <w:sz w:val="22"/>
          <w:szCs w:val="22"/>
        </w:rPr>
      </w:pPr>
      <w:r w:rsidRPr="008B69B5">
        <w:rPr>
          <w:sz w:val="22"/>
          <w:szCs w:val="22"/>
        </w:rPr>
        <w:t>Поставщик обязуется также передавать с Товаром Покупателю (Грузополучателю) иные документы, согласованные Сторонами в Приложениях.</w:t>
      </w:r>
    </w:p>
    <w:p w:rsidR="00B232BE" w:rsidRPr="008B69B5" w:rsidRDefault="00B232BE" w:rsidP="008B69B5">
      <w:pPr>
        <w:pStyle w:val="90"/>
        <w:shd w:val="clear" w:color="auto" w:fill="auto"/>
        <w:tabs>
          <w:tab w:val="left" w:pos="709"/>
        </w:tabs>
        <w:spacing w:before="0" w:line="240" w:lineRule="auto"/>
        <w:ind w:right="-1" w:firstLine="284"/>
        <w:jc w:val="both"/>
        <w:rPr>
          <w:i w:val="0"/>
          <w:sz w:val="22"/>
          <w:szCs w:val="22"/>
        </w:rPr>
      </w:pPr>
      <w:r w:rsidRPr="008B69B5">
        <w:rPr>
          <w:i w:val="0"/>
          <w:sz w:val="22"/>
          <w:szCs w:val="22"/>
        </w:rPr>
        <w:t>2.3. Покупатель оставляет за собой право изменить общее количество поставляемого Товара в пределах согласованного в Приложении к Договору опциона.</w:t>
      </w:r>
    </w:p>
    <w:p w:rsidR="00B232BE" w:rsidRPr="008B69B5" w:rsidRDefault="00B232BE" w:rsidP="008B69B5">
      <w:pPr>
        <w:pStyle w:val="90"/>
        <w:shd w:val="clear" w:color="auto" w:fill="auto"/>
        <w:tabs>
          <w:tab w:val="left" w:pos="709"/>
        </w:tabs>
        <w:spacing w:before="0" w:line="240" w:lineRule="auto"/>
        <w:ind w:right="-1" w:firstLine="284"/>
        <w:jc w:val="both"/>
        <w:rPr>
          <w:i w:val="0"/>
          <w:sz w:val="22"/>
          <w:szCs w:val="22"/>
        </w:rPr>
      </w:pPr>
      <w:r w:rsidRPr="008B69B5">
        <w:rPr>
          <w:i w:val="0"/>
          <w:sz w:val="22"/>
          <w:szCs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B232BE" w:rsidRPr="008B69B5" w:rsidRDefault="00B232BE" w:rsidP="008B69B5">
      <w:pPr>
        <w:pStyle w:val="90"/>
        <w:shd w:val="clear" w:color="auto" w:fill="auto"/>
        <w:tabs>
          <w:tab w:val="left" w:pos="709"/>
        </w:tabs>
        <w:spacing w:before="0" w:line="240" w:lineRule="auto"/>
        <w:ind w:right="-1" w:firstLine="284"/>
        <w:jc w:val="both"/>
        <w:rPr>
          <w:i w:val="0"/>
          <w:sz w:val="22"/>
          <w:szCs w:val="22"/>
        </w:rPr>
      </w:pPr>
      <w:r w:rsidRPr="008B69B5">
        <w:rPr>
          <w:i w:val="0"/>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B232BE" w:rsidRPr="008B69B5" w:rsidRDefault="00B232BE" w:rsidP="008B69B5">
      <w:pPr>
        <w:pStyle w:val="90"/>
        <w:shd w:val="clear" w:color="auto" w:fill="auto"/>
        <w:spacing w:before="0" w:line="240" w:lineRule="auto"/>
        <w:ind w:left="60" w:right="-1" w:firstLine="284"/>
        <w:jc w:val="both"/>
        <w:rPr>
          <w:i w:val="0"/>
          <w:sz w:val="22"/>
          <w:szCs w:val="22"/>
        </w:rPr>
      </w:pPr>
      <w:r w:rsidRPr="008B69B5">
        <w:rPr>
          <w:i w:val="0"/>
          <w:sz w:val="22"/>
          <w:szCs w:val="22"/>
        </w:rPr>
        <w:t>Условие об опционе Покупателя является безотзывной офертой Поставщика в отношении уменьшения или увеличения количества Товара.</w:t>
      </w:r>
    </w:p>
    <w:p w:rsidR="00B232BE" w:rsidRPr="008B69B5" w:rsidRDefault="00B232BE" w:rsidP="008B69B5">
      <w:pPr>
        <w:pStyle w:val="90"/>
        <w:shd w:val="clear" w:color="auto" w:fill="auto"/>
        <w:spacing w:before="0" w:line="240" w:lineRule="auto"/>
        <w:ind w:left="60" w:right="-1" w:firstLine="284"/>
        <w:jc w:val="both"/>
        <w:rPr>
          <w:i w:val="0"/>
          <w:sz w:val="22"/>
          <w:szCs w:val="22"/>
        </w:rPr>
      </w:pPr>
      <w:r w:rsidRPr="008B69B5">
        <w:rPr>
          <w:i w:val="0"/>
          <w:sz w:val="22"/>
          <w:szCs w:val="22"/>
        </w:rPr>
        <w:lastRenderedPageBreak/>
        <w:t>Заявление Покупателя об использовании опциона является акцептом оферты Поставщика и осуществляется в следующем порядке:</w:t>
      </w:r>
    </w:p>
    <w:p w:rsidR="00B232BE" w:rsidRPr="008B69B5" w:rsidRDefault="00B232BE" w:rsidP="008B69B5">
      <w:pPr>
        <w:pStyle w:val="90"/>
        <w:shd w:val="clear" w:color="auto" w:fill="auto"/>
        <w:spacing w:before="0" w:line="240" w:lineRule="auto"/>
        <w:ind w:left="60" w:right="-1" w:firstLine="284"/>
        <w:jc w:val="both"/>
        <w:rPr>
          <w:i w:val="0"/>
          <w:sz w:val="22"/>
          <w:szCs w:val="22"/>
        </w:rPr>
      </w:pPr>
      <w:r w:rsidRPr="008B69B5">
        <w:rPr>
          <w:i w:val="0"/>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B232BE" w:rsidRPr="008B69B5" w:rsidRDefault="00B232BE" w:rsidP="008B69B5">
      <w:pPr>
        <w:pStyle w:val="90"/>
        <w:shd w:val="clear" w:color="auto" w:fill="auto"/>
        <w:spacing w:before="0" w:line="240" w:lineRule="auto"/>
        <w:ind w:left="60" w:right="-1" w:firstLine="284"/>
        <w:jc w:val="both"/>
        <w:rPr>
          <w:i w:val="0"/>
          <w:sz w:val="22"/>
          <w:szCs w:val="22"/>
        </w:rPr>
      </w:pPr>
      <w:r w:rsidRPr="008B69B5">
        <w:rPr>
          <w:i w:val="0"/>
          <w:sz w:val="22"/>
          <w:szCs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B232BE" w:rsidRPr="008B69B5" w:rsidRDefault="00B232BE" w:rsidP="008B69B5">
      <w:pPr>
        <w:pStyle w:val="90"/>
        <w:shd w:val="clear" w:color="auto" w:fill="auto"/>
        <w:spacing w:before="0" w:line="240" w:lineRule="auto"/>
        <w:ind w:left="60" w:right="-1" w:firstLine="284"/>
        <w:jc w:val="both"/>
        <w:rPr>
          <w:i w:val="0"/>
          <w:sz w:val="22"/>
          <w:szCs w:val="22"/>
        </w:rPr>
      </w:pPr>
      <w:r w:rsidRPr="008B69B5">
        <w:rPr>
          <w:i w:val="0"/>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r w:rsidRPr="008B69B5">
        <w:rPr>
          <w:rStyle w:val="ab"/>
          <w:i w:val="0"/>
          <w:sz w:val="22"/>
          <w:szCs w:val="22"/>
        </w:rPr>
        <w:footnoteReference w:id="1"/>
      </w:r>
      <w:r w:rsidRPr="008B69B5">
        <w:rPr>
          <w:i w:val="0"/>
          <w:sz w:val="22"/>
          <w:szCs w:val="22"/>
        </w:rPr>
        <w:t>.</w:t>
      </w:r>
    </w:p>
    <w:p w:rsidR="00B232BE" w:rsidRPr="008B69B5" w:rsidRDefault="00B232BE" w:rsidP="008B69B5">
      <w:pPr>
        <w:pStyle w:val="22"/>
        <w:keepNext/>
        <w:keepLines/>
        <w:shd w:val="clear" w:color="auto" w:fill="auto"/>
        <w:spacing w:before="0" w:after="0" w:line="240" w:lineRule="auto"/>
        <w:jc w:val="center"/>
        <w:rPr>
          <w:sz w:val="22"/>
          <w:szCs w:val="22"/>
        </w:rPr>
      </w:pPr>
      <w:bookmarkStart w:id="1" w:name="bookmark4"/>
      <w:r w:rsidRPr="008B69B5">
        <w:rPr>
          <w:sz w:val="22"/>
          <w:szCs w:val="22"/>
        </w:rPr>
        <w:t>3. Гарантия качества</w:t>
      </w:r>
      <w:bookmarkEnd w:id="1"/>
    </w:p>
    <w:p w:rsidR="00B232BE" w:rsidRPr="008B69B5" w:rsidRDefault="00B232BE" w:rsidP="008B69B5">
      <w:pPr>
        <w:pStyle w:val="a7"/>
        <w:numPr>
          <w:ilvl w:val="0"/>
          <w:numId w:val="3"/>
        </w:numPr>
        <w:shd w:val="clear" w:color="auto" w:fill="auto"/>
        <w:tabs>
          <w:tab w:val="left" w:pos="709"/>
        </w:tabs>
        <w:spacing w:before="0" w:after="0" w:line="240" w:lineRule="auto"/>
        <w:ind w:right="-1" w:firstLine="284"/>
        <w:jc w:val="both"/>
        <w:rPr>
          <w:sz w:val="22"/>
          <w:szCs w:val="22"/>
        </w:rPr>
      </w:pPr>
      <w:r w:rsidRPr="008B69B5">
        <w:rPr>
          <w:sz w:val="22"/>
          <w:szCs w:val="22"/>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B232BE" w:rsidRPr="008B69B5" w:rsidRDefault="00B232BE" w:rsidP="008B69B5">
      <w:pPr>
        <w:pStyle w:val="a7"/>
        <w:numPr>
          <w:ilvl w:val="0"/>
          <w:numId w:val="3"/>
        </w:numPr>
        <w:shd w:val="clear" w:color="auto" w:fill="auto"/>
        <w:tabs>
          <w:tab w:val="left" w:pos="709"/>
        </w:tabs>
        <w:spacing w:before="0" w:after="0" w:line="240" w:lineRule="auto"/>
        <w:ind w:right="-1" w:firstLine="284"/>
        <w:jc w:val="both"/>
        <w:rPr>
          <w:sz w:val="22"/>
          <w:szCs w:val="22"/>
        </w:rPr>
      </w:pPr>
      <w:r w:rsidRPr="008B69B5">
        <w:rPr>
          <w:sz w:val="22"/>
          <w:szCs w:val="22"/>
        </w:rPr>
        <w:t>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w:t>
      </w:r>
    </w:p>
    <w:p w:rsidR="00B232BE" w:rsidRPr="008B69B5" w:rsidRDefault="00B232BE" w:rsidP="008B69B5">
      <w:pPr>
        <w:pStyle w:val="a7"/>
        <w:shd w:val="clear" w:color="auto" w:fill="auto"/>
        <w:tabs>
          <w:tab w:val="left" w:pos="709"/>
        </w:tabs>
        <w:spacing w:before="0" w:after="0" w:line="240" w:lineRule="auto"/>
        <w:ind w:right="-1" w:firstLine="284"/>
        <w:jc w:val="both"/>
        <w:rPr>
          <w:sz w:val="22"/>
          <w:szCs w:val="22"/>
        </w:rPr>
      </w:pPr>
      <w:r w:rsidRPr="008B69B5">
        <w:rPr>
          <w:sz w:val="22"/>
          <w:szCs w:val="22"/>
        </w:rPr>
        <w:t>Уведомление о вызове представителя Поставщика должно содержать информацию о выявленных несоответствиях.</w:t>
      </w:r>
    </w:p>
    <w:p w:rsidR="00B232BE" w:rsidRPr="008B69B5" w:rsidRDefault="00B232BE" w:rsidP="008B69B5">
      <w:pPr>
        <w:pStyle w:val="a7"/>
        <w:shd w:val="clear" w:color="auto" w:fill="auto"/>
        <w:tabs>
          <w:tab w:val="left" w:pos="709"/>
        </w:tabs>
        <w:spacing w:before="0" w:after="0" w:line="240" w:lineRule="auto"/>
        <w:ind w:right="-1" w:firstLine="284"/>
        <w:jc w:val="both"/>
        <w:rPr>
          <w:sz w:val="22"/>
          <w:szCs w:val="22"/>
        </w:rPr>
      </w:pPr>
      <w:r w:rsidRPr="008B69B5">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B232BE" w:rsidRPr="008B69B5" w:rsidRDefault="00B232BE" w:rsidP="008B69B5">
      <w:pPr>
        <w:pStyle w:val="a7"/>
        <w:shd w:val="clear" w:color="auto" w:fill="auto"/>
        <w:tabs>
          <w:tab w:val="left" w:pos="709"/>
        </w:tabs>
        <w:spacing w:before="0" w:after="0" w:line="240" w:lineRule="auto"/>
        <w:ind w:right="-1" w:firstLine="284"/>
        <w:jc w:val="both"/>
        <w:rPr>
          <w:sz w:val="22"/>
          <w:szCs w:val="22"/>
        </w:rPr>
      </w:pPr>
      <w:r w:rsidRPr="008B69B5">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B232BE" w:rsidRPr="008B69B5" w:rsidRDefault="00B232BE" w:rsidP="008B69B5">
      <w:pPr>
        <w:pStyle w:val="a7"/>
        <w:shd w:val="clear" w:color="auto" w:fill="auto"/>
        <w:tabs>
          <w:tab w:val="left" w:pos="709"/>
        </w:tabs>
        <w:spacing w:before="0" w:after="0" w:line="240" w:lineRule="auto"/>
        <w:ind w:right="-1" w:firstLine="284"/>
        <w:jc w:val="both"/>
        <w:rPr>
          <w:sz w:val="22"/>
          <w:szCs w:val="22"/>
        </w:rPr>
      </w:pPr>
      <w:r w:rsidRPr="008B69B5">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B232BE" w:rsidRPr="008B69B5" w:rsidRDefault="00B232BE" w:rsidP="008B69B5">
      <w:pPr>
        <w:pStyle w:val="a7"/>
        <w:shd w:val="clear" w:color="auto" w:fill="auto"/>
        <w:tabs>
          <w:tab w:val="left" w:pos="709"/>
        </w:tabs>
        <w:spacing w:before="0" w:after="0" w:line="240" w:lineRule="auto"/>
        <w:ind w:right="-1" w:firstLine="284"/>
        <w:contextualSpacing/>
        <w:jc w:val="both"/>
        <w:rPr>
          <w:sz w:val="22"/>
          <w:szCs w:val="22"/>
        </w:rPr>
      </w:pPr>
      <w:r w:rsidRPr="008B69B5">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Pr="008B69B5" w:rsidRDefault="00B232BE" w:rsidP="008B69B5">
      <w:pPr>
        <w:pStyle w:val="a7"/>
        <w:shd w:val="clear" w:color="auto" w:fill="auto"/>
        <w:spacing w:before="0" w:after="0" w:line="240" w:lineRule="auto"/>
        <w:ind w:left="60" w:right="-1" w:firstLine="284"/>
        <w:jc w:val="both"/>
        <w:rPr>
          <w:sz w:val="22"/>
          <w:szCs w:val="22"/>
        </w:rPr>
      </w:pPr>
      <w:r w:rsidRPr="008B69B5">
        <w:rPr>
          <w:sz w:val="22"/>
          <w:szCs w:val="22"/>
        </w:rPr>
        <w:t>3.3. 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B232BE" w:rsidRPr="008B69B5" w:rsidRDefault="00B232BE" w:rsidP="008B69B5">
      <w:pPr>
        <w:pStyle w:val="a7"/>
        <w:shd w:val="clear" w:color="auto" w:fill="auto"/>
        <w:spacing w:before="0" w:after="0" w:line="240" w:lineRule="auto"/>
        <w:ind w:right="-1" w:firstLine="284"/>
        <w:jc w:val="both"/>
        <w:rPr>
          <w:sz w:val="22"/>
          <w:szCs w:val="22"/>
        </w:rPr>
      </w:pPr>
      <w:r w:rsidRPr="008B69B5">
        <w:rPr>
          <w:sz w:val="22"/>
          <w:szCs w:val="22"/>
        </w:rPr>
        <w:t xml:space="preserve">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w:t>
      </w:r>
      <w:r w:rsidRPr="008B69B5">
        <w:rPr>
          <w:sz w:val="22"/>
          <w:szCs w:val="22"/>
        </w:rPr>
        <w:lastRenderedPageBreak/>
        <w:t>(претензии)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B232BE" w:rsidRPr="008B69B5" w:rsidRDefault="00B232BE" w:rsidP="008B69B5">
      <w:pPr>
        <w:pStyle w:val="a7"/>
        <w:shd w:val="clear" w:color="auto" w:fill="auto"/>
        <w:spacing w:before="0" w:after="0" w:line="240" w:lineRule="auto"/>
        <w:ind w:right="-1" w:firstLine="284"/>
        <w:jc w:val="both"/>
        <w:rPr>
          <w:sz w:val="22"/>
          <w:szCs w:val="22"/>
        </w:rPr>
      </w:pPr>
      <w:r w:rsidRPr="008B69B5">
        <w:rPr>
          <w:sz w:val="22"/>
          <w:szCs w:val="22"/>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B232BE" w:rsidRPr="008B69B5" w:rsidRDefault="00B232BE" w:rsidP="008B69B5">
      <w:pPr>
        <w:pStyle w:val="a7"/>
        <w:shd w:val="clear" w:color="auto" w:fill="auto"/>
        <w:spacing w:before="0" w:after="0" w:line="240" w:lineRule="auto"/>
        <w:ind w:right="-1" w:firstLine="284"/>
        <w:jc w:val="both"/>
        <w:rPr>
          <w:sz w:val="22"/>
          <w:szCs w:val="22"/>
        </w:rPr>
      </w:pPr>
      <w:r w:rsidRPr="008B69B5">
        <w:rPr>
          <w:sz w:val="22"/>
          <w:szCs w:val="22"/>
        </w:rPr>
        <w:t>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B232BE" w:rsidRPr="008B69B5" w:rsidRDefault="00B232BE" w:rsidP="008B69B5">
      <w:pPr>
        <w:pStyle w:val="22"/>
        <w:keepNext/>
        <w:keepLines/>
        <w:shd w:val="clear" w:color="auto" w:fill="auto"/>
        <w:spacing w:before="0" w:after="0" w:line="240" w:lineRule="auto"/>
        <w:jc w:val="center"/>
        <w:rPr>
          <w:sz w:val="22"/>
          <w:szCs w:val="22"/>
        </w:rPr>
      </w:pPr>
      <w:bookmarkStart w:id="2" w:name="bookmark5"/>
      <w:r w:rsidRPr="008B69B5">
        <w:rPr>
          <w:sz w:val="22"/>
          <w:szCs w:val="22"/>
        </w:rPr>
        <w:t>4. Условия и порядок поставки Товара</w:t>
      </w:r>
      <w:bookmarkEnd w:id="2"/>
    </w:p>
    <w:p w:rsidR="00B232BE" w:rsidRPr="008B69B5" w:rsidRDefault="00B232BE" w:rsidP="008B69B5">
      <w:pPr>
        <w:pStyle w:val="a7"/>
        <w:numPr>
          <w:ilvl w:val="0"/>
          <w:numId w:val="4"/>
        </w:numPr>
        <w:shd w:val="clear" w:color="auto" w:fill="auto"/>
        <w:tabs>
          <w:tab w:val="left" w:pos="709"/>
        </w:tabs>
        <w:spacing w:before="0" w:after="0" w:line="240" w:lineRule="auto"/>
        <w:ind w:firstLine="284"/>
        <w:jc w:val="both"/>
        <w:rPr>
          <w:sz w:val="22"/>
          <w:szCs w:val="22"/>
        </w:rPr>
      </w:pPr>
      <w:r w:rsidRPr="008B69B5">
        <w:rPr>
          <w:sz w:val="22"/>
          <w:szCs w:val="22"/>
        </w:rPr>
        <w:t>Поставщик обязуется:</w:t>
      </w:r>
    </w:p>
    <w:p w:rsidR="00B232BE" w:rsidRPr="008B69B5" w:rsidRDefault="00B232BE" w:rsidP="008B69B5">
      <w:pPr>
        <w:pStyle w:val="a7"/>
        <w:numPr>
          <w:ilvl w:val="0"/>
          <w:numId w:val="5"/>
        </w:numPr>
        <w:shd w:val="clear" w:color="auto" w:fill="auto"/>
        <w:tabs>
          <w:tab w:val="left" w:pos="709"/>
          <w:tab w:val="left" w:pos="809"/>
        </w:tabs>
        <w:spacing w:before="0" w:after="0" w:line="240" w:lineRule="auto"/>
        <w:ind w:firstLine="284"/>
        <w:jc w:val="both"/>
        <w:rPr>
          <w:sz w:val="22"/>
          <w:szCs w:val="22"/>
        </w:rPr>
      </w:pPr>
      <w:r w:rsidRPr="008B69B5">
        <w:rPr>
          <w:sz w:val="22"/>
          <w:szCs w:val="22"/>
        </w:rPr>
        <w:t>не позднее 14 (Четырнадцать) рабочих дней до момента отгрузки Товара направить Покупателю факсимильным сообщением Уведомление о факте готовности Товара к отгрузке</w:t>
      </w:r>
    </w:p>
    <w:p w:rsidR="00B232BE" w:rsidRPr="008B69B5" w:rsidRDefault="00B232BE" w:rsidP="008B69B5">
      <w:pPr>
        <w:pStyle w:val="a7"/>
        <w:numPr>
          <w:ilvl w:val="0"/>
          <w:numId w:val="5"/>
        </w:numPr>
        <w:shd w:val="clear" w:color="auto" w:fill="auto"/>
        <w:tabs>
          <w:tab w:val="left" w:pos="709"/>
          <w:tab w:val="left" w:pos="809"/>
        </w:tabs>
        <w:spacing w:before="0" w:after="0" w:line="240" w:lineRule="auto"/>
        <w:ind w:firstLine="284"/>
        <w:jc w:val="both"/>
        <w:rPr>
          <w:sz w:val="22"/>
          <w:szCs w:val="22"/>
        </w:rPr>
      </w:pPr>
      <w:r w:rsidRPr="008B69B5">
        <w:rPr>
          <w:sz w:val="22"/>
          <w:szCs w:val="22"/>
        </w:rPr>
        <w:t>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w:t>
      </w:r>
    </w:p>
    <w:p w:rsidR="00B232BE" w:rsidRPr="008B69B5" w:rsidRDefault="00B232BE" w:rsidP="008B69B5">
      <w:pPr>
        <w:pStyle w:val="a7"/>
        <w:numPr>
          <w:ilvl w:val="0"/>
          <w:numId w:val="4"/>
        </w:numPr>
        <w:shd w:val="clear" w:color="auto" w:fill="auto"/>
        <w:tabs>
          <w:tab w:val="left" w:pos="709"/>
        </w:tabs>
        <w:spacing w:before="0" w:after="0" w:line="240" w:lineRule="auto"/>
        <w:ind w:firstLine="284"/>
        <w:jc w:val="both"/>
        <w:rPr>
          <w:sz w:val="22"/>
          <w:szCs w:val="22"/>
        </w:rPr>
      </w:pPr>
      <w:r w:rsidRPr="008B69B5">
        <w:rPr>
          <w:sz w:val="22"/>
          <w:szCs w:val="22"/>
        </w:rPr>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B232BE" w:rsidRPr="008B69B5" w:rsidRDefault="00B232BE" w:rsidP="008B69B5">
      <w:pPr>
        <w:pStyle w:val="a7"/>
        <w:numPr>
          <w:ilvl w:val="0"/>
          <w:numId w:val="4"/>
        </w:numPr>
        <w:shd w:val="clear" w:color="auto" w:fill="auto"/>
        <w:tabs>
          <w:tab w:val="left" w:pos="709"/>
        </w:tabs>
        <w:spacing w:before="0" w:after="0" w:line="240" w:lineRule="auto"/>
        <w:ind w:firstLine="284"/>
        <w:jc w:val="both"/>
        <w:rPr>
          <w:sz w:val="22"/>
          <w:szCs w:val="22"/>
        </w:rPr>
      </w:pPr>
      <w:r w:rsidRPr="008B69B5">
        <w:rPr>
          <w:sz w:val="22"/>
          <w:szCs w:val="22"/>
        </w:rPr>
        <w:t>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w:t>
      </w:r>
    </w:p>
    <w:p w:rsidR="00B232BE" w:rsidRPr="008B69B5" w:rsidRDefault="00B232BE" w:rsidP="008B69B5">
      <w:pPr>
        <w:pStyle w:val="a7"/>
        <w:numPr>
          <w:ilvl w:val="0"/>
          <w:numId w:val="4"/>
        </w:numPr>
        <w:shd w:val="clear" w:color="auto" w:fill="auto"/>
        <w:tabs>
          <w:tab w:val="left" w:pos="709"/>
        </w:tabs>
        <w:spacing w:before="0" w:after="0" w:line="240" w:lineRule="auto"/>
        <w:ind w:firstLine="284"/>
        <w:jc w:val="both"/>
        <w:rPr>
          <w:sz w:val="22"/>
          <w:szCs w:val="22"/>
        </w:rPr>
      </w:pPr>
      <w:r w:rsidRPr="008B69B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B232BE" w:rsidRPr="008B69B5" w:rsidRDefault="00B232BE" w:rsidP="008B69B5">
      <w:pPr>
        <w:pStyle w:val="a7"/>
        <w:numPr>
          <w:ilvl w:val="0"/>
          <w:numId w:val="4"/>
        </w:numPr>
        <w:shd w:val="clear" w:color="auto" w:fill="auto"/>
        <w:tabs>
          <w:tab w:val="left" w:pos="709"/>
        </w:tabs>
        <w:spacing w:before="0" w:after="0" w:line="240" w:lineRule="auto"/>
        <w:ind w:firstLine="284"/>
        <w:jc w:val="both"/>
        <w:rPr>
          <w:sz w:val="22"/>
          <w:szCs w:val="22"/>
        </w:rPr>
      </w:pPr>
      <w:r w:rsidRPr="008B69B5">
        <w:rPr>
          <w:sz w:val="22"/>
          <w:szCs w:val="22"/>
        </w:rPr>
        <w:t>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w:t>
      </w:r>
    </w:p>
    <w:p w:rsidR="00B232BE" w:rsidRPr="008B69B5" w:rsidRDefault="00B232BE" w:rsidP="008B69B5">
      <w:pPr>
        <w:pStyle w:val="a7"/>
        <w:numPr>
          <w:ilvl w:val="0"/>
          <w:numId w:val="4"/>
        </w:numPr>
        <w:shd w:val="clear" w:color="auto" w:fill="auto"/>
        <w:tabs>
          <w:tab w:val="left" w:pos="709"/>
        </w:tabs>
        <w:spacing w:before="0" w:after="0" w:line="240" w:lineRule="auto"/>
        <w:ind w:firstLine="284"/>
        <w:jc w:val="both"/>
        <w:rPr>
          <w:sz w:val="22"/>
          <w:szCs w:val="22"/>
        </w:rPr>
      </w:pPr>
      <w:r w:rsidRPr="008B69B5">
        <w:rPr>
          <w:sz w:val="22"/>
          <w:szCs w:val="22"/>
        </w:rPr>
        <w:t>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w:t>
      </w:r>
    </w:p>
    <w:p w:rsidR="00B232BE" w:rsidRPr="008B69B5" w:rsidRDefault="00B232BE" w:rsidP="008B69B5">
      <w:pPr>
        <w:pStyle w:val="a7"/>
        <w:shd w:val="clear" w:color="auto" w:fill="auto"/>
        <w:tabs>
          <w:tab w:val="left" w:pos="709"/>
        </w:tabs>
        <w:spacing w:before="0" w:after="0" w:line="240" w:lineRule="auto"/>
        <w:ind w:firstLine="284"/>
        <w:jc w:val="both"/>
        <w:rPr>
          <w:sz w:val="22"/>
          <w:szCs w:val="22"/>
        </w:rPr>
      </w:pPr>
      <w:r w:rsidRPr="008B69B5">
        <w:rPr>
          <w:sz w:val="22"/>
          <w:szCs w:val="22"/>
        </w:rPr>
        <w:t xml:space="preserve">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w:t>
      </w:r>
    </w:p>
    <w:p w:rsidR="00B232BE" w:rsidRPr="008B69B5" w:rsidRDefault="00B232BE" w:rsidP="008B69B5">
      <w:pPr>
        <w:pStyle w:val="a7"/>
        <w:shd w:val="clear" w:color="auto" w:fill="auto"/>
        <w:tabs>
          <w:tab w:val="left" w:pos="709"/>
        </w:tabs>
        <w:spacing w:before="0" w:after="0" w:line="240" w:lineRule="auto"/>
        <w:ind w:firstLine="284"/>
        <w:jc w:val="both"/>
        <w:rPr>
          <w:sz w:val="22"/>
          <w:szCs w:val="22"/>
        </w:rPr>
      </w:pPr>
      <w:r w:rsidRPr="008B69B5">
        <w:rPr>
          <w:sz w:val="22"/>
          <w:szCs w:val="22"/>
        </w:rPr>
        <w:t>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w:t>
      </w:r>
    </w:p>
    <w:p w:rsidR="00B232BE" w:rsidRPr="008B69B5" w:rsidRDefault="00B232BE" w:rsidP="008B69B5">
      <w:pPr>
        <w:pStyle w:val="a7"/>
        <w:numPr>
          <w:ilvl w:val="0"/>
          <w:numId w:val="4"/>
        </w:numPr>
        <w:shd w:val="clear" w:color="auto" w:fill="auto"/>
        <w:tabs>
          <w:tab w:val="left" w:pos="851"/>
        </w:tabs>
        <w:spacing w:before="0" w:after="0" w:line="240" w:lineRule="auto"/>
        <w:ind w:firstLine="284"/>
        <w:jc w:val="both"/>
        <w:rPr>
          <w:sz w:val="22"/>
          <w:szCs w:val="22"/>
        </w:rPr>
      </w:pPr>
      <w:r w:rsidRPr="008B69B5">
        <w:rPr>
          <w:sz w:val="22"/>
          <w:szCs w:val="22"/>
        </w:rPr>
        <w:t>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w:t>
      </w:r>
    </w:p>
    <w:p w:rsidR="00B232BE" w:rsidRPr="008B69B5" w:rsidRDefault="00B232BE" w:rsidP="008B69B5">
      <w:pPr>
        <w:pStyle w:val="a7"/>
        <w:shd w:val="clear" w:color="auto" w:fill="auto"/>
        <w:tabs>
          <w:tab w:val="left" w:pos="851"/>
        </w:tabs>
        <w:spacing w:before="0" w:after="0" w:line="240" w:lineRule="auto"/>
        <w:ind w:left="60" w:firstLine="284"/>
        <w:jc w:val="both"/>
        <w:rPr>
          <w:sz w:val="22"/>
          <w:szCs w:val="22"/>
        </w:rPr>
      </w:pPr>
      <w:r w:rsidRPr="008B69B5">
        <w:rPr>
          <w:sz w:val="22"/>
          <w:szCs w:val="22"/>
        </w:rPr>
        <w:lastRenderedPageBreak/>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B232BE" w:rsidRPr="008B69B5" w:rsidRDefault="00B232BE" w:rsidP="008B69B5">
      <w:pPr>
        <w:pStyle w:val="a7"/>
        <w:numPr>
          <w:ilvl w:val="0"/>
          <w:numId w:val="4"/>
        </w:numPr>
        <w:shd w:val="clear" w:color="auto" w:fill="auto"/>
        <w:tabs>
          <w:tab w:val="left" w:pos="851"/>
          <w:tab w:val="left" w:pos="1500"/>
        </w:tabs>
        <w:spacing w:before="0" w:after="0" w:line="240" w:lineRule="auto"/>
        <w:ind w:left="60" w:firstLine="284"/>
        <w:jc w:val="both"/>
        <w:rPr>
          <w:sz w:val="22"/>
          <w:szCs w:val="22"/>
        </w:rPr>
      </w:pPr>
      <w:r w:rsidRPr="008B69B5">
        <w:rPr>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w:t>
      </w:r>
    </w:p>
    <w:p w:rsidR="00B232BE" w:rsidRPr="008B69B5" w:rsidRDefault="00B232BE" w:rsidP="008B69B5">
      <w:pPr>
        <w:pStyle w:val="a7"/>
        <w:shd w:val="clear" w:color="auto" w:fill="auto"/>
        <w:tabs>
          <w:tab w:val="left" w:pos="851"/>
        </w:tabs>
        <w:spacing w:before="0" w:after="0" w:line="240" w:lineRule="auto"/>
        <w:ind w:left="60" w:firstLine="284"/>
        <w:jc w:val="both"/>
        <w:rPr>
          <w:sz w:val="22"/>
          <w:szCs w:val="22"/>
        </w:rPr>
      </w:pPr>
      <w:r w:rsidRPr="008B69B5">
        <w:rPr>
          <w:sz w:val="22"/>
          <w:szCs w:val="22"/>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B232BE" w:rsidRPr="008B69B5" w:rsidRDefault="00B232BE" w:rsidP="008B69B5">
      <w:pPr>
        <w:pStyle w:val="22"/>
        <w:keepNext/>
        <w:keepLines/>
        <w:shd w:val="clear" w:color="auto" w:fill="auto"/>
        <w:spacing w:before="0" w:after="0" w:line="240" w:lineRule="auto"/>
        <w:jc w:val="center"/>
        <w:rPr>
          <w:sz w:val="22"/>
          <w:szCs w:val="22"/>
        </w:rPr>
      </w:pPr>
      <w:bookmarkStart w:id="3" w:name="bookmark6"/>
      <w:r w:rsidRPr="008B69B5">
        <w:rPr>
          <w:sz w:val="22"/>
          <w:szCs w:val="22"/>
        </w:rPr>
        <w:t>5. Порядок приемки Товара</w:t>
      </w:r>
      <w:bookmarkEnd w:id="3"/>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5.1. Приемка Товара от транспортных организаций (перевозчика).</w:t>
      </w:r>
    </w:p>
    <w:p w:rsidR="00B232BE" w:rsidRPr="008B69B5" w:rsidRDefault="00B232BE" w:rsidP="008B69B5">
      <w:pPr>
        <w:pStyle w:val="a7"/>
        <w:numPr>
          <w:ilvl w:val="0"/>
          <w:numId w:val="6"/>
        </w:numPr>
        <w:shd w:val="clear" w:color="auto" w:fill="auto"/>
        <w:tabs>
          <w:tab w:val="left" w:pos="851"/>
        </w:tabs>
        <w:spacing w:before="0" w:after="0" w:line="240" w:lineRule="auto"/>
        <w:ind w:firstLine="284"/>
        <w:jc w:val="both"/>
        <w:rPr>
          <w:sz w:val="22"/>
          <w:szCs w:val="22"/>
        </w:rPr>
      </w:pPr>
      <w:r w:rsidRPr="008B69B5">
        <w:rPr>
          <w:sz w:val="22"/>
          <w:szCs w:val="22"/>
        </w:rPr>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B232BE" w:rsidRPr="008B69B5" w:rsidRDefault="00B232BE" w:rsidP="008B69B5">
      <w:pPr>
        <w:pStyle w:val="a7"/>
        <w:numPr>
          <w:ilvl w:val="0"/>
          <w:numId w:val="6"/>
        </w:numPr>
        <w:shd w:val="clear" w:color="auto" w:fill="auto"/>
        <w:tabs>
          <w:tab w:val="left" w:pos="851"/>
          <w:tab w:val="left" w:pos="1524"/>
          <w:tab w:val="left" w:pos="4078"/>
        </w:tabs>
        <w:spacing w:before="0" w:after="0" w:line="240" w:lineRule="auto"/>
        <w:ind w:firstLine="284"/>
        <w:jc w:val="both"/>
        <w:rPr>
          <w:sz w:val="22"/>
          <w:szCs w:val="22"/>
        </w:rPr>
      </w:pPr>
      <w:r w:rsidRPr="008B69B5">
        <w:rPr>
          <w:sz w:val="22"/>
          <w:szCs w:val="22"/>
        </w:rPr>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w:t>
      </w:r>
      <w:r w:rsidRPr="008B69B5">
        <w:rPr>
          <w:sz w:val="22"/>
          <w:szCs w:val="22"/>
        </w:rPr>
        <w:tab/>
        <w:t>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B232BE" w:rsidRPr="008B69B5" w:rsidRDefault="00B232BE" w:rsidP="008B69B5">
      <w:pPr>
        <w:pStyle w:val="a7"/>
        <w:numPr>
          <w:ilvl w:val="0"/>
          <w:numId w:val="6"/>
        </w:numPr>
        <w:shd w:val="clear" w:color="auto" w:fill="auto"/>
        <w:tabs>
          <w:tab w:val="left" w:pos="851"/>
        </w:tabs>
        <w:spacing w:before="0" w:after="0" w:line="240" w:lineRule="auto"/>
        <w:ind w:firstLine="284"/>
        <w:jc w:val="both"/>
        <w:rPr>
          <w:sz w:val="22"/>
          <w:szCs w:val="22"/>
        </w:rPr>
      </w:pPr>
      <w:r w:rsidRPr="008B69B5">
        <w:rPr>
          <w:sz w:val="22"/>
          <w:szCs w:val="22"/>
        </w:rPr>
        <w:t>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Pr="008B69B5" w:rsidRDefault="00B232BE" w:rsidP="008B69B5">
      <w:pPr>
        <w:pStyle w:val="a7"/>
        <w:numPr>
          <w:ilvl w:val="0"/>
          <w:numId w:val="6"/>
        </w:numPr>
        <w:shd w:val="clear" w:color="auto" w:fill="auto"/>
        <w:tabs>
          <w:tab w:val="left" w:pos="993"/>
        </w:tabs>
        <w:spacing w:before="0" w:after="0" w:line="240" w:lineRule="auto"/>
        <w:ind w:firstLine="284"/>
        <w:jc w:val="both"/>
        <w:rPr>
          <w:sz w:val="22"/>
          <w:szCs w:val="22"/>
        </w:rPr>
      </w:pPr>
      <w:r w:rsidRPr="008B69B5">
        <w:rPr>
          <w:sz w:val="22"/>
          <w:szCs w:val="22"/>
        </w:rPr>
        <w:t>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Отказ Сторон от подписания акта не допускается. В том случае, если одна из Сторон отказывается</w:t>
      </w:r>
      <w:r w:rsidR="00217A67" w:rsidRPr="008B69B5">
        <w:rPr>
          <w:sz w:val="22"/>
          <w:szCs w:val="22"/>
        </w:rPr>
        <w:t xml:space="preserve"> подписать</w:t>
      </w:r>
      <w:r w:rsidRPr="008B69B5">
        <w:rPr>
          <w:sz w:val="22"/>
          <w:szCs w:val="22"/>
        </w:rPr>
        <w:t xml:space="preserve"> акт, в нем делается соответствующая запись, и он считается надлежаще составленным.</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 xml:space="preserve">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w:t>
      </w:r>
      <w:r w:rsidRPr="008B69B5">
        <w:rPr>
          <w:sz w:val="22"/>
          <w:szCs w:val="22"/>
        </w:rPr>
        <w:lastRenderedPageBreak/>
        <w:t>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5.2</w:t>
      </w:r>
      <w:r w:rsidRPr="008B69B5">
        <w:rPr>
          <w:sz w:val="22"/>
          <w:szCs w:val="22"/>
          <w:vertAlign w:val="superscript"/>
        </w:rPr>
        <w:footnoteReference w:id="2"/>
      </w:r>
      <w:r w:rsidRPr="008B69B5">
        <w:rPr>
          <w:sz w:val="22"/>
          <w:szCs w:val="22"/>
        </w:rPr>
        <w:t>. 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w:t>
      </w:r>
      <w:r w:rsidRPr="008B69B5">
        <w:rPr>
          <w:rStyle w:val="ac"/>
          <w:i w:val="0"/>
          <w:sz w:val="22"/>
          <w:szCs w:val="22"/>
        </w:rPr>
        <w:t xml:space="preserve"> (в случае осуществления поставки Товара в зимний период срок окончательной приемки составляет не более 45 (Сорок пять) рабочих дней</w:t>
      </w:r>
      <w:r w:rsidRPr="008B69B5">
        <w:rPr>
          <w:rStyle w:val="ab"/>
          <w:iCs/>
          <w:sz w:val="22"/>
          <w:szCs w:val="22"/>
        </w:rPr>
        <w:footnoteReference w:id="3"/>
      </w:r>
      <w:r w:rsidRPr="008B69B5">
        <w:rPr>
          <w:rStyle w:val="ac"/>
          <w:i w:val="0"/>
          <w:sz w:val="22"/>
          <w:szCs w:val="22"/>
        </w:rPr>
        <w:t>.</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 xml:space="preserve">Покупатель (Грузополучатель) производит приемку Товара по качеству и комплектности в соответствии со </w:t>
      </w:r>
      <w:proofErr w:type="gramStart"/>
      <w:r w:rsidRPr="008B69B5">
        <w:rPr>
          <w:sz w:val="22"/>
          <w:szCs w:val="22"/>
        </w:rPr>
        <w:t>стандартами,-</w:t>
      </w:r>
      <w:proofErr w:type="gramEnd"/>
      <w:r w:rsidRPr="008B69B5">
        <w:rPr>
          <w:sz w:val="22"/>
          <w:szCs w:val="22"/>
        </w:rPr>
        <w:t xml:space="preserve"> условиями Договора, а также- по </w:t>
      </w:r>
      <w:proofErr w:type="spellStart"/>
      <w:r w:rsidRPr="008B69B5">
        <w:rPr>
          <w:sz w:val="22"/>
          <w:szCs w:val="22"/>
        </w:rPr>
        <w:t>товаро</w:t>
      </w:r>
      <w:proofErr w:type="spellEnd"/>
      <w:r w:rsidRPr="008B69B5">
        <w:rPr>
          <w:sz w:val="22"/>
          <w:szCs w:val="22"/>
        </w:rPr>
        <w:t>-сопроводительным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B232BE" w:rsidRPr="008B69B5" w:rsidRDefault="00B232BE" w:rsidP="008B69B5">
      <w:pPr>
        <w:pStyle w:val="a7"/>
        <w:numPr>
          <w:ilvl w:val="0"/>
          <w:numId w:val="7"/>
        </w:numPr>
        <w:shd w:val="clear" w:color="auto" w:fill="auto"/>
        <w:tabs>
          <w:tab w:val="left" w:pos="993"/>
        </w:tabs>
        <w:spacing w:before="0" w:after="0" w:line="240" w:lineRule="auto"/>
        <w:ind w:firstLine="284"/>
        <w:jc w:val="both"/>
        <w:rPr>
          <w:sz w:val="22"/>
          <w:szCs w:val="22"/>
        </w:rPr>
      </w:pPr>
      <w:r w:rsidRPr="008B69B5">
        <w:rPr>
          <w:sz w:val="22"/>
          <w:szCs w:val="22"/>
        </w:rPr>
        <w:t>Приемка Товара по количеству и качеству производится без участия Поставщика, если иное не согласовано Сторонами.</w:t>
      </w:r>
    </w:p>
    <w:p w:rsidR="00B232BE" w:rsidRPr="008B69B5" w:rsidRDefault="00B232BE" w:rsidP="008B69B5">
      <w:pPr>
        <w:pStyle w:val="a7"/>
        <w:numPr>
          <w:ilvl w:val="0"/>
          <w:numId w:val="7"/>
        </w:numPr>
        <w:shd w:val="clear" w:color="auto" w:fill="auto"/>
        <w:tabs>
          <w:tab w:val="left" w:pos="993"/>
        </w:tabs>
        <w:spacing w:before="0" w:after="0" w:line="240" w:lineRule="auto"/>
        <w:ind w:firstLine="284"/>
        <w:jc w:val="both"/>
        <w:rPr>
          <w:sz w:val="22"/>
          <w:szCs w:val="22"/>
        </w:rPr>
      </w:pPr>
      <w:r w:rsidRPr="008B69B5">
        <w:rPr>
          <w:sz w:val="22"/>
          <w:szCs w:val="22"/>
        </w:rPr>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Pr="008B69B5" w:rsidRDefault="00B232BE" w:rsidP="008B69B5">
      <w:pPr>
        <w:pStyle w:val="a7"/>
        <w:numPr>
          <w:ilvl w:val="0"/>
          <w:numId w:val="7"/>
        </w:numPr>
        <w:shd w:val="clear" w:color="auto" w:fill="auto"/>
        <w:tabs>
          <w:tab w:val="left" w:pos="993"/>
        </w:tabs>
        <w:spacing w:before="0" w:after="0" w:line="240" w:lineRule="auto"/>
        <w:ind w:firstLine="284"/>
        <w:jc w:val="both"/>
        <w:rPr>
          <w:sz w:val="22"/>
          <w:szCs w:val="22"/>
        </w:rPr>
      </w:pPr>
      <w:r w:rsidRPr="008B69B5">
        <w:rPr>
          <w:sz w:val="22"/>
          <w:szCs w:val="22"/>
        </w:rPr>
        <w:t>Направление уведомления о вызове и вызов представителя Поставщика осуществляются по правилам, предусмотренным п. 5.1.4 Договора.</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5.3. 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B232BE" w:rsidRPr="008B69B5" w:rsidRDefault="00B232BE" w:rsidP="008B69B5">
      <w:pPr>
        <w:pStyle w:val="a7"/>
        <w:numPr>
          <w:ilvl w:val="0"/>
          <w:numId w:val="8"/>
        </w:numPr>
        <w:shd w:val="clear" w:color="auto" w:fill="auto"/>
        <w:tabs>
          <w:tab w:val="left" w:pos="567"/>
        </w:tabs>
        <w:spacing w:before="0" w:after="0" w:line="240" w:lineRule="auto"/>
        <w:ind w:firstLine="284"/>
        <w:jc w:val="both"/>
        <w:rPr>
          <w:sz w:val="22"/>
          <w:szCs w:val="22"/>
        </w:rPr>
      </w:pPr>
      <w:r w:rsidRPr="008B69B5">
        <w:rPr>
          <w:sz w:val="22"/>
          <w:szCs w:val="22"/>
        </w:rPr>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B232BE" w:rsidRPr="008B69B5" w:rsidRDefault="00B232BE" w:rsidP="008B69B5">
      <w:pPr>
        <w:pStyle w:val="a7"/>
        <w:numPr>
          <w:ilvl w:val="0"/>
          <w:numId w:val="8"/>
        </w:numPr>
        <w:shd w:val="clear" w:color="auto" w:fill="auto"/>
        <w:tabs>
          <w:tab w:val="left" w:pos="567"/>
        </w:tabs>
        <w:spacing w:before="0" w:after="0" w:line="240" w:lineRule="auto"/>
        <w:ind w:firstLine="284"/>
        <w:jc w:val="both"/>
        <w:rPr>
          <w:sz w:val="22"/>
          <w:szCs w:val="22"/>
        </w:rPr>
      </w:pPr>
      <w:r w:rsidRPr="008B69B5">
        <w:rPr>
          <w:sz w:val="22"/>
          <w:szCs w:val="22"/>
        </w:rPr>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B232BE" w:rsidRPr="008B69B5" w:rsidRDefault="00B232BE" w:rsidP="008B69B5">
      <w:pPr>
        <w:pStyle w:val="a7"/>
        <w:numPr>
          <w:ilvl w:val="0"/>
          <w:numId w:val="8"/>
        </w:numPr>
        <w:shd w:val="clear" w:color="auto" w:fill="auto"/>
        <w:tabs>
          <w:tab w:val="left" w:pos="567"/>
        </w:tabs>
        <w:spacing w:before="0" w:after="0" w:line="240" w:lineRule="auto"/>
        <w:ind w:firstLine="284"/>
        <w:jc w:val="both"/>
        <w:rPr>
          <w:sz w:val="22"/>
          <w:szCs w:val="22"/>
        </w:rPr>
      </w:pPr>
      <w:r w:rsidRPr="008B69B5">
        <w:rPr>
          <w:sz w:val="22"/>
          <w:szCs w:val="22"/>
        </w:rPr>
        <w:t>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lastRenderedPageBreak/>
        <w:t>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B232BE" w:rsidRPr="008B69B5" w:rsidRDefault="00B232BE" w:rsidP="008B69B5">
      <w:pPr>
        <w:pStyle w:val="a7"/>
        <w:numPr>
          <w:ilvl w:val="0"/>
          <w:numId w:val="8"/>
        </w:numPr>
        <w:shd w:val="clear" w:color="auto" w:fill="auto"/>
        <w:tabs>
          <w:tab w:val="left" w:pos="851"/>
        </w:tabs>
        <w:spacing w:before="0" w:after="0" w:line="240" w:lineRule="auto"/>
        <w:ind w:firstLine="284"/>
        <w:jc w:val="both"/>
        <w:rPr>
          <w:sz w:val="22"/>
          <w:szCs w:val="22"/>
        </w:rPr>
      </w:pPr>
      <w:r w:rsidRPr="008B69B5">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B232BE" w:rsidRPr="008B69B5" w:rsidRDefault="00B232BE" w:rsidP="008B69B5">
      <w:pPr>
        <w:pStyle w:val="a7"/>
        <w:shd w:val="clear" w:color="auto" w:fill="auto"/>
        <w:tabs>
          <w:tab w:val="left" w:leader="underscore" w:pos="592"/>
        </w:tabs>
        <w:spacing w:before="0" w:after="0" w:line="240" w:lineRule="auto"/>
        <w:ind w:firstLine="284"/>
        <w:rPr>
          <w:sz w:val="22"/>
          <w:szCs w:val="22"/>
        </w:rPr>
      </w:pPr>
      <w:r w:rsidRPr="008B69B5">
        <w:rPr>
          <w:sz w:val="22"/>
          <w:szCs w:val="22"/>
        </w:rPr>
        <w:t>Дата допоставки- и доукомплектования Товара подтверждается в порядке аналогичном</w:t>
      </w:r>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порядку подтверждения первоначальной поставки (в зависимости от базиса поставки, определенного в Приложении).</w:t>
      </w:r>
    </w:p>
    <w:p w:rsidR="00B232BE" w:rsidRPr="008B69B5" w:rsidRDefault="00B232BE" w:rsidP="008B69B5">
      <w:pPr>
        <w:pStyle w:val="a7"/>
        <w:numPr>
          <w:ilvl w:val="0"/>
          <w:numId w:val="8"/>
        </w:numPr>
        <w:shd w:val="clear" w:color="auto" w:fill="auto"/>
        <w:tabs>
          <w:tab w:val="left" w:pos="426"/>
        </w:tabs>
        <w:spacing w:before="0" w:after="0" w:line="240" w:lineRule="auto"/>
        <w:ind w:firstLine="284"/>
        <w:jc w:val="both"/>
        <w:rPr>
          <w:sz w:val="22"/>
          <w:szCs w:val="22"/>
        </w:rPr>
      </w:pPr>
      <w:r w:rsidRPr="008B69B5">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B232BE" w:rsidRPr="008B69B5" w:rsidRDefault="00B232BE" w:rsidP="008B69B5">
      <w:pPr>
        <w:pStyle w:val="a7"/>
        <w:numPr>
          <w:ilvl w:val="0"/>
          <w:numId w:val="8"/>
        </w:numPr>
        <w:shd w:val="clear" w:color="auto" w:fill="auto"/>
        <w:tabs>
          <w:tab w:val="left" w:pos="426"/>
          <w:tab w:val="left" w:pos="851"/>
        </w:tabs>
        <w:spacing w:before="0" w:after="0" w:line="240" w:lineRule="auto"/>
        <w:ind w:firstLine="284"/>
        <w:jc w:val="both"/>
        <w:rPr>
          <w:sz w:val="22"/>
          <w:szCs w:val="22"/>
        </w:rPr>
      </w:pPr>
      <w:r w:rsidRPr="008B69B5">
        <w:rPr>
          <w:sz w:val="22"/>
          <w:szCs w:val="22"/>
        </w:rPr>
        <w:t>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B232BE" w:rsidRPr="008B69B5" w:rsidRDefault="00B232BE" w:rsidP="008B69B5">
      <w:pPr>
        <w:pStyle w:val="a7"/>
        <w:numPr>
          <w:ilvl w:val="0"/>
          <w:numId w:val="8"/>
        </w:numPr>
        <w:shd w:val="clear" w:color="auto" w:fill="auto"/>
        <w:tabs>
          <w:tab w:val="left" w:pos="426"/>
          <w:tab w:val="left" w:pos="709"/>
        </w:tabs>
        <w:spacing w:before="0" w:after="0" w:line="240" w:lineRule="auto"/>
        <w:ind w:firstLine="284"/>
        <w:jc w:val="both"/>
        <w:rPr>
          <w:sz w:val="22"/>
          <w:szCs w:val="22"/>
        </w:rPr>
      </w:pPr>
      <w:r w:rsidRPr="008B69B5">
        <w:rPr>
          <w:sz w:val="22"/>
          <w:szCs w:val="22"/>
        </w:rPr>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B232BE" w:rsidRPr="008B69B5" w:rsidRDefault="00B232BE" w:rsidP="008B69B5">
      <w:pPr>
        <w:pStyle w:val="a7"/>
        <w:numPr>
          <w:ilvl w:val="0"/>
          <w:numId w:val="8"/>
        </w:numPr>
        <w:shd w:val="clear" w:color="auto" w:fill="auto"/>
        <w:tabs>
          <w:tab w:val="left" w:pos="426"/>
          <w:tab w:val="left" w:pos="709"/>
          <w:tab w:val="left" w:pos="1183"/>
        </w:tabs>
        <w:spacing w:before="0" w:after="0" w:line="240" w:lineRule="auto"/>
        <w:ind w:firstLine="284"/>
        <w:jc w:val="both"/>
        <w:rPr>
          <w:sz w:val="22"/>
          <w:szCs w:val="22"/>
        </w:rPr>
      </w:pPr>
      <w:r w:rsidRPr="008B69B5">
        <w:rPr>
          <w:sz w:val="22"/>
          <w:szCs w:val="22"/>
        </w:rPr>
        <w:t xml:space="preserve">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8B69B5">
        <w:rPr>
          <w:sz w:val="22"/>
          <w:szCs w:val="22"/>
        </w:rPr>
        <w:t>доукомплектовкой</w:t>
      </w:r>
      <w:proofErr w:type="spellEnd"/>
      <w:r w:rsidRPr="008B69B5">
        <w:rPr>
          <w:sz w:val="22"/>
          <w:szCs w:val="22"/>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B232BE" w:rsidRPr="008B69B5" w:rsidRDefault="00B232BE" w:rsidP="008B69B5">
      <w:pPr>
        <w:pStyle w:val="22"/>
        <w:keepNext/>
        <w:keepLines/>
        <w:shd w:val="clear" w:color="auto" w:fill="auto"/>
        <w:spacing w:before="0" w:after="0" w:line="240" w:lineRule="auto"/>
        <w:jc w:val="center"/>
        <w:rPr>
          <w:sz w:val="22"/>
          <w:szCs w:val="22"/>
        </w:rPr>
      </w:pPr>
      <w:bookmarkStart w:id="4" w:name="bookmark7"/>
      <w:r w:rsidRPr="008B69B5">
        <w:rPr>
          <w:sz w:val="22"/>
          <w:szCs w:val="22"/>
        </w:rPr>
        <w:t>6. Переход права собственности на Товар</w:t>
      </w:r>
      <w:bookmarkEnd w:id="4"/>
    </w:p>
    <w:p w:rsidR="00B232BE" w:rsidRPr="008B69B5" w:rsidRDefault="00B232BE" w:rsidP="008B69B5">
      <w:pPr>
        <w:pStyle w:val="a7"/>
        <w:numPr>
          <w:ilvl w:val="0"/>
          <w:numId w:val="9"/>
        </w:numPr>
        <w:shd w:val="clear" w:color="auto" w:fill="auto"/>
        <w:tabs>
          <w:tab w:val="left" w:pos="709"/>
        </w:tabs>
        <w:spacing w:before="0" w:after="0" w:line="240" w:lineRule="auto"/>
        <w:ind w:right="-1" w:firstLine="284"/>
        <w:jc w:val="both"/>
        <w:rPr>
          <w:sz w:val="22"/>
          <w:szCs w:val="22"/>
        </w:rPr>
      </w:pPr>
      <w:r w:rsidRPr="008B69B5">
        <w:rPr>
          <w:sz w:val="22"/>
          <w:szCs w:val="22"/>
        </w:rPr>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B232BE" w:rsidRPr="008B69B5" w:rsidRDefault="008B69B5" w:rsidP="008B69B5">
      <w:pPr>
        <w:pStyle w:val="a7"/>
        <w:shd w:val="clear" w:color="auto" w:fill="auto"/>
        <w:spacing w:before="0" w:after="0" w:line="240" w:lineRule="auto"/>
        <w:ind w:right="-1" w:firstLine="284"/>
        <w:jc w:val="both"/>
        <w:rPr>
          <w:sz w:val="22"/>
          <w:szCs w:val="22"/>
        </w:rPr>
      </w:pPr>
      <w:r>
        <w:rPr>
          <w:sz w:val="22"/>
          <w:szCs w:val="22"/>
        </w:rPr>
        <w:t xml:space="preserve">- </w:t>
      </w:r>
      <w:r w:rsidR="00B232BE" w:rsidRPr="008B69B5">
        <w:rPr>
          <w:sz w:val="22"/>
          <w:szCs w:val="22"/>
        </w:rPr>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B232BE" w:rsidRPr="008B69B5" w:rsidRDefault="008B69B5" w:rsidP="008B69B5">
      <w:pPr>
        <w:pStyle w:val="a7"/>
        <w:shd w:val="clear" w:color="auto" w:fill="auto"/>
        <w:spacing w:before="0" w:after="0" w:line="240" w:lineRule="auto"/>
        <w:ind w:right="-1" w:firstLine="284"/>
        <w:jc w:val="both"/>
        <w:rPr>
          <w:sz w:val="22"/>
          <w:szCs w:val="22"/>
        </w:rPr>
      </w:pPr>
      <w:r>
        <w:rPr>
          <w:sz w:val="22"/>
          <w:szCs w:val="22"/>
        </w:rPr>
        <w:t xml:space="preserve">- </w:t>
      </w:r>
      <w:r w:rsidR="00B232BE" w:rsidRPr="008B69B5">
        <w:rPr>
          <w:sz w:val="22"/>
          <w:szCs w:val="22"/>
        </w:rPr>
        <w:t>в момент проставления отметки на транспортной накладной (в случае выборки Товара Покупателем (Грузополучателем).</w:t>
      </w:r>
    </w:p>
    <w:p w:rsidR="00B232BE" w:rsidRPr="008B69B5" w:rsidRDefault="00B232BE" w:rsidP="008B69B5">
      <w:pPr>
        <w:pStyle w:val="a7"/>
        <w:numPr>
          <w:ilvl w:val="0"/>
          <w:numId w:val="9"/>
        </w:numPr>
        <w:shd w:val="clear" w:color="auto" w:fill="auto"/>
        <w:tabs>
          <w:tab w:val="left" w:pos="851"/>
        </w:tabs>
        <w:spacing w:before="0" w:after="0" w:line="240" w:lineRule="auto"/>
        <w:ind w:right="-1" w:firstLine="284"/>
        <w:jc w:val="both"/>
        <w:rPr>
          <w:sz w:val="22"/>
          <w:szCs w:val="22"/>
        </w:rPr>
      </w:pPr>
      <w:r w:rsidRPr="008B69B5">
        <w:rPr>
          <w:sz w:val="22"/>
          <w:szCs w:val="22"/>
        </w:rPr>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B232BE" w:rsidRPr="008B69B5" w:rsidRDefault="00B232BE" w:rsidP="008B69B5">
      <w:pPr>
        <w:pStyle w:val="22"/>
        <w:keepNext/>
        <w:keepLines/>
        <w:shd w:val="clear" w:color="auto" w:fill="auto"/>
        <w:spacing w:before="0" w:after="0" w:line="240" w:lineRule="auto"/>
        <w:jc w:val="center"/>
        <w:rPr>
          <w:sz w:val="22"/>
          <w:szCs w:val="22"/>
        </w:rPr>
      </w:pPr>
      <w:bookmarkStart w:id="5" w:name="bookmark8"/>
      <w:r w:rsidRPr="008B69B5">
        <w:rPr>
          <w:sz w:val="22"/>
          <w:szCs w:val="22"/>
        </w:rPr>
        <w:t>7. Условия платежа и порядок расчетов</w:t>
      </w:r>
      <w:bookmarkEnd w:id="5"/>
    </w:p>
    <w:p w:rsidR="00B232BE" w:rsidRPr="008B69B5" w:rsidRDefault="00B232BE" w:rsidP="008B69B5">
      <w:pPr>
        <w:pStyle w:val="a7"/>
        <w:numPr>
          <w:ilvl w:val="0"/>
          <w:numId w:val="10"/>
        </w:numPr>
        <w:shd w:val="clear" w:color="auto" w:fill="auto"/>
        <w:tabs>
          <w:tab w:val="left" w:pos="709"/>
        </w:tabs>
        <w:spacing w:before="0" w:after="0" w:line="240" w:lineRule="auto"/>
        <w:ind w:right="-1" w:firstLine="284"/>
        <w:jc w:val="both"/>
        <w:rPr>
          <w:sz w:val="22"/>
          <w:szCs w:val="22"/>
        </w:rPr>
      </w:pPr>
      <w:r w:rsidRPr="008B69B5">
        <w:rPr>
          <w:sz w:val="22"/>
          <w:szCs w:val="22"/>
        </w:rPr>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B232BE" w:rsidRPr="008B69B5" w:rsidRDefault="00B232BE" w:rsidP="008B69B5">
      <w:pPr>
        <w:pStyle w:val="a7"/>
        <w:numPr>
          <w:ilvl w:val="0"/>
          <w:numId w:val="11"/>
        </w:numPr>
        <w:shd w:val="clear" w:color="auto" w:fill="auto"/>
        <w:tabs>
          <w:tab w:val="left" w:pos="709"/>
          <w:tab w:val="left" w:pos="756"/>
        </w:tabs>
        <w:spacing w:before="0" w:after="0" w:line="240" w:lineRule="auto"/>
        <w:ind w:right="-1" w:firstLine="284"/>
        <w:jc w:val="both"/>
        <w:rPr>
          <w:sz w:val="22"/>
          <w:szCs w:val="22"/>
        </w:rPr>
      </w:pPr>
      <w:r w:rsidRPr="008B69B5">
        <w:rPr>
          <w:sz w:val="22"/>
          <w:szCs w:val="22"/>
        </w:rPr>
        <w:t>копию отгрузочного документа (железнодорожной квитанции, транспортной накладной, грузовой авианакладной и др.);</w:t>
      </w:r>
    </w:p>
    <w:p w:rsidR="00B232BE" w:rsidRPr="008B69B5" w:rsidRDefault="00B232BE" w:rsidP="008B69B5">
      <w:pPr>
        <w:pStyle w:val="a7"/>
        <w:numPr>
          <w:ilvl w:val="0"/>
          <w:numId w:val="11"/>
        </w:numPr>
        <w:shd w:val="clear" w:color="auto" w:fill="auto"/>
        <w:tabs>
          <w:tab w:val="left" w:pos="709"/>
          <w:tab w:val="left" w:pos="774"/>
        </w:tabs>
        <w:spacing w:before="0" w:after="0" w:line="240" w:lineRule="auto"/>
        <w:ind w:right="-1" w:firstLine="284"/>
        <w:jc w:val="both"/>
        <w:rPr>
          <w:sz w:val="22"/>
          <w:szCs w:val="22"/>
        </w:rPr>
      </w:pPr>
      <w:r w:rsidRPr="008B69B5">
        <w:rPr>
          <w:sz w:val="22"/>
          <w:szCs w:val="22"/>
        </w:rPr>
        <w:t>копию сертификата соответствия/технического паспорта;</w:t>
      </w:r>
    </w:p>
    <w:p w:rsidR="00B232BE" w:rsidRPr="008B69B5" w:rsidRDefault="00B232BE" w:rsidP="008B69B5">
      <w:pPr>
        <w:pStyle w:val="a7"/>
        <w:numPr>
          <w:ilvl w:val="0"/>
          <w:numId w:val="11"/>
        </w:numPr>
        <w:shd w:val="clear" w:color="auto" w:fill="auto"/>
        <w:tabs>
          <w:tab w:val="left" w:pos="709"/>
          <w:tab w:val="left" w:pos="774"/>
        </w:tabs>
        <w:spacing w:before="0" w:after="0" w:line="240" w:lineRule="auto"/>
        <w:ind w:right="-1" w:firstLine="284"/>
        <w:jc w:val="both"/>
        <w:rPr>
          <w:sz w:val="22"/>
          <w:szCs w:val="22"/>
        </w:rPr>
      </w:pPr>
      <w:r w:rsidRPr="008B69B5">
        <w:rPr>
          <w:sz w:val="22"/>
          <w:szCs w:val="22"/>
        </w:rPr>
        <w:t>копию счета-фактуры;</w:t>
      </w:r>
    </w:p>
    <w:p w:rsidR="00B232BE" w:rsidRPr="008B69B5" w:rsidRDefault="00B232BE" w:rsidP="008B69B5">
      <w:pPr>
        <w:pStyle w:val="a7"/>
        <w:numPr>
          <w:ilvl w:val="0"/>
          <w:numId w:val="11"/>
        </w:numPr>
        <w:shd w:val="clear" w:color="auto" w:fill="auto"/>
        <w:tabs>
          <w:tab w:val="left" w:pos="709"/>
          <w:tab w:val="left" w:pos="842"/>
        </w:tabs>
        <w:spacing w:before="0" w:after="0" w:line="240" w:lineRule="auto"/>
        <w:ind w:right="-1" w:firstLine="284"/>
        <w:jc w:val="both"/>
        <w:rPr>
          <w:sz w:val="22"/>
          <w:szCs w:val="22"/>
        </w:rPr>
      </w:pPr>
      <w:r w:rsidRPr="008B69B5">
        <w:rPr>
          <w:sz w:val="22"/>
          <w:szCs w:val="22"/>
        </w:rPr>
        <w:lastRenderedPageBreak/>
        <w:t>копию документа, определяющего попозиционный перечень отгруженного Товара (реестр, опись вложения, упаковочный лист и т.п.).</w:t>
      </w:r>
    </w:p>
    <w:p w:rsidR="00B232BE" w:rsidRPr="008B69B5" w:rsidRDefault="00B232BE" w:rsidP="008B69B5">
      <w:pPr>
        <w:pStyle w:val="a7"/>
        <w:numPr>
          <w:ilvl w:val="0"/>
          <w:numId w:val="10"/>
        </w:numPr>
        <w:shd w:val="clear" w:color="auto" w:fill="auto"/>
        <w:tabs>
          <w:tab w:val="left" w:pos="709"/>
        </w:tabs>
        <w:spacing w:before="0" w:after="0" w:line="240" w:lineRule="auto"/>
        <w:ind w:right="-1" w:firstLine="284"/>
        <w:jc w:val="both"/>
        <w:rPr>
          <w:sz w:val="22"/>
          <w:szCs w:val="22"/>
        </w:rPr>
      </w:pPr>
      <w:r w:rsidRPr="008B69B5">
        <w:rPr>
          <w:sz w:val="22"/>
          <w:szCs w:val="22"/>
        </w:rPr>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B232BE" w:rsidRPr="008B69B5" w:rsidRDefault="00B232BE" w:rsidP="008B69B5">
      <w:pPr>
        <w:pStyle w:val="a7"/>
        <w:numPr>
          <w:ilvl w:val="0"/>
          <w:numId w:val="10"/>
        </w:numPr>
        <w:shd w:val="clear" w:color="auto" w:fill="auto"/>
        <w:tabs>
          <w:tab w:val="left" w:pos="709"/>
        </w:tabs>
        <w:spacing w:before="0" w:after="0" w:line="240" w:lineRule="auto"/>
        <w:ind w:right="-1" w:firstLine="284"/>
        <w:jc w:val="both"/>
        <w:rPr>
          <w:sz w:val="22"/>
          <w:szCs w:val="22"/>
        </w:rPr>
      </w:pPr>
      <w:r w:rsidRPr="008B69B5">
        <w:rPr>
          <w:sz w:val="22"/>
          <w:szCs w:val="22"/>
        </w:rPr>
        <w:t>Цены на Товар, указанные в Приложениях к Договору, действуют до полного исполнения Сторонами своих обязательств.</w:t>
      </w:r>
    </w:p>
    <w:p w:rsidR="00B232BE" w:rsidRPr="008B69B5" w:rsidRDefault="00B232BE" w:rsidP="008B69B5">
      <w:pPr>
        <w:pStyle w:val="a7"/>
        <w:numPr>
          <w:ilvl w:val="0"/>
          <w:numId w:val="10"/>
        </w:numPr>
        <w:shd w:val="clear" w:color="auto" w:fill="auto"/>
        <w:tabs>
          <w:tab w:val="left" w:pos="709"/>
          <w:tab w:val="left" w:leader="dot" w:pos="3242"/>
          <w:tab w:val="left" w:leader="hyphen" w:pos="5518"/>
          <w:tab w:val="left" w:leader="hyphen" w:pos="5628"/>
        </w:tabs>
        <w:spacing w:before="0" w:after="0" w:line="240" w:lineRule="auto"/>
        <w:ind w:right="-1" w:firstLine="284"/>
        <w:jc w:val="both"/>
        <w:rPr>
          <w:sz w:val="22"/>
          <w:szCs w:val="22"/>
        </w:rPr>
      </w:pPr>
      <w:r w:rsidRPr="008B69B5">
        <w:rPr>
          <w:sz w:val="22"/>
          <w:szCs w:val="22"/>
        </w:rPr>
        <w:t xml:space="preserve">Обязательства Покупателя по оплате Товара, а также иных причитающихся Поставщику сумм считаются исполненными с момента </w:t>
      </w:r>
      <w:proofErr w:type="gramStart"/>
      <w:r w:rsidRPr="008B69B5">
        <w:rPr>
          <w:sz w:val="22"/>
          <w:szCs w:val="22"/>
        </w:rPr>
        <w:t>списания  денежных</w:t>
      </w:r>
      <w:proofErr w:type="gramEnd"/>
      <w:r w:rsidRPr="008B69B5">
        <w:rPr>
          <w:sz w:val="22"/>
          <w:szCs w:val="22"/>
        </w:rPr>
        <w:t xml:space="preserve"> средств с расчетного счета Покупателя.</w:t>
      </w:r>
    </w:p>
    <w:p w:rsidR="00B232BE" w:rsidRPr="008B69B5" w:rsidRDefault="00B232BE" w:rsidP="008B69B5">
      <w:pPr>
        <w:pStyle w:val="a7"/>
        <w:shd w:val="clear" w:color="auto" w:fill="auto"/>
        <w:tabs>
          <w:tab w:val="left" w:pos="709"/>
        </w:tabs>
        <w:spacing w:before="0" w:after="0" w:line="240" w:lineRule="auto"/>
        <w:ind w:right="-1" w:firstLine="284"/>
        <w:jc w:val="both"/>
        <w:rPr>
          <w:sz w:val="22"/>
          <w:szCs w:val="22"/>
        </w:rPr>
      </w:pPr>
      <w:r w:rsidRPr="008B69B5">
        <w:rPr>
          <w:sz w:val="22"/>
          <w:szCs w:val="22"/>
        </w:rPr>
        <w:t>Датой оплаты Товара считается дата списания денежных средств с расчетного счета Покупателя.</w:t>
      </w:r>
    </w:p>
    <w:p w:rsidR="00B232BE" w:rsidRPr="008B69B5" w:rsidRDefault="00B232BE" w:rsidP="008B69B5">
      <w:pPr>
        <w:pStyle w:val="a7"/>
        <w:numPr>
          <w:ilvl w:val="0"/>
          <w:numId w:val="10"/>
        </w:numPr>
        <w:shd w:val="clear" w:color="auto" w:fill="auto"/>
        <w:tabs>
          <w:tab w:val="left" w:pos="709"/>
        </w:tabs>
        <w:spacing w:before="0" w:after="0" w:line="240" w:lineRule="auto"/>
        <w:ind w:right="-1" w:firstLine="284"/>
        <w:jc w:val="both"/>
        <w:rPr>
          <w:sz w:val="22"/>
          <w:szCs w:val="22"/>
        </w:rPr>
      </w:pPr>
      <w:r w:rsidRPr="008B69B5">
        <w:rPr>
          <w:sz w:val="22"/>
          <w:szCs w:val="22"/>
        </w:rPr>
        <w:t>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w:t>
      </w:r>
    </w:p>
    <w:p w:rsidR="00B232BE" w:rsidRPr="008B69B5" w:rsidRDefault="00B232BE" w:rsidP="008B69B5">
      <w:pPr>
        <w:pStyle w:val="a7"/>
        <w:numPr>
          <w:ilvl w:val="0"/>
          <w:numId w:val="10"/>
        </w:numPr>
        <w:shd w:val="clear" w:color="auto" w:fill="auto"/>
        <w:tabs>
          <w:tab w:val="left" w:pos="709"/>
          <w:tab w:val="left" w:pos="1030"/>
        </w:tabs>
        <w:spacing w:before="0" w:after="0" w:line="240" w:lineRule="auto"/>
        <w:ind w:right="-1" w:firstLine="284"/>
        <w:jc w:val="both"/>
        <w:rPr>
          <w:sz w:val="22"/>
          <w:szCs w:val="22"/>
        </w:rPr>
      </w:pPr>
      <w:r w:rsidRPr="008B69B5">
        <w:rPr>
          <w:sz w:val="22"/>
          <w:szCs w:val="22"/>
        </w:rPr>
        <w:t>В случае предоставления Поставщиком Покупателю отсрочки / рассрочки платежа за поставленный Товар проценты за пользование денежными средствами по денежным обязательствам Покупателя перед Поставщиком, предусмотренные статьями 317.1, 823 ГК РФ, Покупателем Поставщику не уплачиваются.</w:t>
      </w:r>
    </w:p>
    <w:p w:rsidR="00B232BE" w:rsidRPr="008B69B5" w:rsidRDefault="00B232BE" w:rsidP="008B69B5">
      <w:pPr>
        <w:pStyle w:val="a7"/>
        <w:numPr>
          <w:ilvl w:val="0"/>
          <w:numId w:val="10"/>
        </w:numPr>
        <w:shd w:val="clear" w:color="auto" w:fill="auto"/>
        <w:tabs>
          <w:tab w:val="left" w:pos="851"/>
        </w:tabs>
        <w:spacing w:before="0" w:after="0" w:line="240" w:lineRule="auto"/>
        <w:ind w:right="-1" w:firstLine="284"/>
        <w:jc w:val="both"/>
        <w:rPr>
          <w:sz w:val="22"/>
          <w:szCs w:val="22"/>
        </w:rPr>
      </w:pPr>
      <w:r w:rsidRPr="008B69B5">
        <w:rPr>
          <w:sz w:val="22"/>
          <w:szCs w:val="22"/>
        </w:rPr>
        <w:t xml:space="preserve">В случае нарушения Поставщиком условий Договора и </w:t>
      </w:r>
      <w:proofErr w:type="gramStart"/>
      <w:r w:rsidRPr="008B69B5">
        <w:rPr>
          <w:sz w:val="22"/>
          <w:szCs w:val="22"/>
        </w:rPr>
        <w:t>отказе</w:t>
      </w:r>
      <w:proofErr w:type="gramEnd"/>
      <w:r w:rsidRPr="008B69B5">
        <w:rPr>
          <w:sz w:val="22"/>
          <w:szCs w:val="22"/>
        </w:rPr>
        <w:t xml:space="preserve">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B232BE" w:rsidRPr="008B69B5" w:rsidRDefault="00B232BE" w:rsidP="008B69B5">
      <w:pPr>
        <w:pStyle w:val="a7"/>
        <w:numPr>
          <w:ilvl w:val="0"/>
          <w:numId w:val="10"/>
        </w:numPr>
        <w:shd w:val="clear" w:color="auto" w:fill="auto"/>
        <w:tabs>
          <w:tab w:val="left" w:pos="851"/>
          <w:tab w:val="left" w:pos="1490"/>
        </w:tabs>
        <w:spacing w:before="0" w:after="0" w:line="240" w:lineRule="auto"/>
        <w:ind w:left="60" w:right="-1" w:firstLine="284"/>
        <w:jc w:val="both"/>
        <w:rPr>
          <w:sz w:val="22"/>
          <w:szCs w:val="22"/>
        </w:rPr>
      </w:pPr>
      <w:r w:rsidRPr="008B69B5">
        <w:rPr>
          <w:sz w:val="22"/>
          <w:szCs w:val="22"/>
        </w:rPr>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B232BE" w:rsidRPr="008B69B5" w:rsidRDefault="00B232BE" w:rsidP="008B69B5">
      <w:pPr>
        <w:pStyle w:val="a7"/>
        <w:shd w:val="clear" w:color="auto" w:fill="auto"/>
        <w:tabs>
          <w:tab w:val="left" w:pos="851"/>
        </w:tabs>
        <w:spacing w:before="0" w:after="0" w:line="240" w:lineRule="auto"/>
        <w:ind w:left="60" w:right="-1" w:firstLine="284"/>
        <w:jc w:val="both"/>
        <w:rPr>
          <w:sz w:val="22"/>
          <w:szCs w:val="22"/>
        </w:rPr>
      </w:pPr>
      <w:r w:rsidRPr="008B69B5">
        <w:rPr>
          <w:sz w:val="22"/>
          <w:szCs w:val="22"/>
        </w:rPr>
        <w:t>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с даты отгрузки Товара.</w:t>
      </w:r>
    </w:p>
    <w:p w:rsidR="00B232BE" w:rsidRPr="008B69B5" w:rsidRDefault="00B232BE" w:rsidP="008B69B5">
      <w:pPr>
        <w:pStyle w:val="a7"/>
        <w:shd w:val="clear" w:color="auto" w:fill="auto"/>
        <w:tabs>
          <w:tab w:val="left" w:pos="851"/>
        </w:tabs>
        <w:spacing w:before="0" w:after="0" w:line="240" w:lineRule="auto"/>
        <w:ind w:left="80" w:right="-1" w:firstLine="284"/>
        <w:jc w:val="both"/>
        <w:rPr>
          <w:sz w:val="22"/>
          <w:szCs w:val="22"/>
        </w:rPr>
      </w:pPr>
      <w:r w:rsidRPr="008B69B5">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B232BE" w:rsidRPr="008B69B5" w:rsidRDefault="00B232BE" w:rsidP="008B69B5">
      <w:pPr>
        <w:pStyle w:val="a7"/>
        <w:shd w:val="clear" w:color="auto" w:fill="auto"/>
        <w:tabs>
          <w:tab w:val="left" w:pos="851"/>
        </w:tabs>
        <w:spacing w:before="0" w:after="0" w:line="240" w:lineRule="auto"/>
        <w:ind w:left="80" w:right="-1" w:firstLine="284"/>
        <w:jc w:val="both"/>
        <w:rPr>
          <w:sz w:val="22"/>
          <w:szCs w:val="22"/>
        </w:rPr>
      </w:pPr>
      <w:r w:rsidRPr="008B69B5">
        <w:rPr>
          <w:sz w:val="22"/>
          <w:szCs w:val="22"/>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B232BE" w:rsidRPr="008B69B5" w:rsidRDefault="00B232BE" w:rsidP="008B69B5">
      <w:pPr>
        <w:pStyle w:val="a7"/>
        <w:shd w:val="clear" w:color="auto" w:fill="auto"/>
        <w:tabs>
          <w:tab w:val="left" w:pos="851"/>
        </w:tabs>
        <w:spacing w:before="0" w:after="0" w:line="240" w:lineRule="auto"/>
        <w:ind w:left="80" w:right="-1" w:firstLine="284"/>
        <w:contextualSpacing/>
        <w:jc w:val="both"/>
        <w:rPr>
          <w:sz w:val="22"/>
          <w:szCs w:val="22"/>
        </w:rPr>
      </w:pPr>
      <w:r w:rsidRPr="008B69B5">
        <w:rPr>
          <w:sz w:val="22"/>
          <w:szCs w:val="22"/>
        </w:rPr>
        <w:t>7.9.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B232BE" w:rsidRPr="008B69B5" w:rsidRDefault="00B232BE" w:rsidP="008B69B5">
      <w:pPr>
        <w:pStyle w:val="22"/>
        <w:keepNext/>
        <w:keepLines/>
        <w:shd w:val="clear" w:color="auto" w:fill="auto"/>
        <w:spacing w:before="0" w:after="0" w:line="240" w:lineRule="auto"/>
        <w:contextualSpacing/>
        <w:jc w:val="center"/>
        <w:rPr>
          <w:sz w:val="22"/>
          <w:szCs w:val="22"/>
        </w:rPr>
      </w:pPr>
      <w:bookmarkStart w:id="6" w:name="bookmark9"/>
      <w:r w:rsidRPr="008B69B5">
        <w:rPr>
          <w:sz w:val="22"/>
          <w:szCs w:val="22"/>
        </w:rPr>
        <w:t>8. Ответственность Сторон</w:t>
      </w:r>
      <w:bookmarkEnd w:id="6"/>
    </w:p>
    <w:p w:rsidR="00B232BE" w:rsidRPr="008B69B5" w:rsidRDefault="00B232BE" w:rsidP="008B69B5">
      <w:pPr>
        <w:pStyle w:val="a7"/>
        <w:numPr>
          <w:ilvl w:val="1"/>
          <w:numId w:val="10"/>
        </w:numPr>
        <w:shd w:val="clear" w:color="auto" w:fill="auto"/>
        <w:tabs>
          <w:tab w:val="left" w:pos="851"/>
        </w:tabs>
        <w:spacing w:before="0" w:after="0" w:line="240" w:lineRule="auto"/>
        <w:ind w:right="-1" w:firstLine="284"/>
        <w:contextualSpacing/>
        <w:jc w:val="both"/>
        <w:rPr>
          <w:sz w:val="22"/>
          <w:szCs w:val="22"/>
        </w:rPr>
      </w:pPr>
      <w:r w:rsidRPr="008B69B5">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B232BE" w:rsidRPr="008B69B5" w:rsidRDefault="00B232BE" w:rsidP="008B69B5">
      <w:pPr>
        <w:pStyle w:val="a7"/>
        <w:numPr>
          <w:ilvl w:val="1"/>
          <w:numId w:val="10"/>
        </w:numPr>
        <w:shd w:val="clear" w:color="auto" w:fill="auto"/>
        <w:tabs>
          <w:tab w:val="left" w:pos="851"/>
        </w:tabs>
        <w:spacing w:before="0" w:after="0" w:line="240" w:lineRule="auto"/>
        <w:ind w:right="-1" w:firstLine="284"/>
        <w:jc w:val="both"/>
        <w:rPr>
          <w:sz w:val="22"/>
          <w:szCs w:val="22"/>
        </w:rPr>
      </w:pPr>
      <w:r w:rsidRPr="008B69B5">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B232BE" w:rsidRPr="008B69B5" w:rsidRDefault="00B232BE" w:rsidP="008B69B5">
      <w:pPr>
        <w:pStyle w:val="a7"/>
        <w:numPr>
          <w:ilvl w:val="1"/>
          <w:numId w:val="10"/>
        </w:numPr>
        <w:shd w:val="clear" w:color="auto" w:fill="auto"/>
        <w:tabs>
          <w:tab w:val="left" w:pos="851"/>
        </w:tabs>
        <w:spacing w:before="0" w:after="0" w:line="240" w:lineRule="auto"/>
        <w:ind w:right="-1" w:firstLine="284"/>
        <w:jc w:val="both"/>
        <w:rPr>
          <w:sz w:val="22"/>
          <w:szCs w:val="22"/>
        </w:rPr>
      </w:pPr>
      <w:r w:rsidRPr="008B69B5">
        <w:rPr>
          <w:sz w:val="22"/>
          <w:szCs w:val="22"/>
        </w:rPr>
        <w:lastRenderedPageBreak/>
        <w:t xml:space="preserve">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w:t>
      </w:r>
      <w:proofErr w:type="gramStart"/>
      <w:r w:rsidRPr="008B69B5">
        <w:rPr>
          <w:sz w:val="22"/>
          <w:szCs w:val="22"/>
        </w:rPr>
        <w:t>исполнения .Договора</w:t>
      </w:r>
      <w:proofErr w:type="gramEnd"/>
      <w:r w:rsidRPr="008B69B5">
        <w:rPr>
          <w:sz w:val="22"/>
          <w:szCs w:val="22"/>
        </w:rPr>
        <w:t xml:space="preserve"> полностью или частично, письменно уведомив об этом Поставщика.</w:t>
      </w:r>
    </w:p>
    <w:p w:rsidR="00B232BE" w:rsidRPr="008B69B5" w:rsidRDefault="00B232BE" w:rsidP="008B69B5">
      <w:pPr>
        <w:pStyle w:val="a7"/>
        <w:numPr>
          <w:ilvl w:val="1"/>
          <w:numId w:val="10"/>
        </w:numPr>
        <w:shd w:val="clear" w:color="auto" w:fill="auto"/>
        <w:tabs>
          <w:tab w:val="left" w:pos="851"/>
          <w:tab w:val="left" w:pos="1074"/>
        </w:tabs>
        <w:spacing w:before="0" w:after="0" w:line="240" w:lineRule="auto"/>
        <w:ind w:right="-1" w:firstLine="284"/>
        <w:jc w:val="both"/>
        <w:rPr>
          <w:sz w:val="22"/>
          <w:szCs w:val="22"/>
        </w:rPr>
      </w:pPr>
      <w:r w:rsidRPr="008B69B5">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B232BE" w:rsidRPr="008B69B5" w:rsidRDefault="00B232BE" w:rsidP="008B69B5">
      <w:pPr>
        <w:pStyle w:val="a7"/>
        <w:numPr>
          <w:ilvl w:val="1"/>
          <w:numId w:val="10"/>
        </w:numPr>
        <w:shd w:val="clear" w:color="auto" w:fill="auto"/>
        <w:tabs>
          <w:tab w:val="left" w:pos="851"/>
        </w:tabs>
        <w:spacing w:before="0" w:after="0" w:line="240" w:lineRule="auto"/>
        <w:ind w:right="-1" w:firstLine="284"/>
        <w:jc w:val="both"/>
        <w:rPr>
          <w:sz w:val="22"/>
          <w:szCs w:val="22"/>
        </w:rPr>
      </w:pPr>
      <w:r w:rsidRPr="008B69B5">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B232BE" w:rsidRPr="008B69B5" w:rsidRDefault="00B232BE" w:rsidP="008B69B5">
      <w:pPr>
        <w:pStyle w:val="a7"/>
        <w:numPr>
          <w:ilvl w:val="1"/>
          <w:numId w:val="10"/>
        </w:numPr>
        <w:shd w:val="clear" w:color="auto" w:fill="auto"/>
        <w:tabs>
          <w:tab w:val="left" w:pos="851"/>
        </w:tabs>
        <w:spacing w:before="0" w:after="0" w:line="240" w:lineRule="auto"/>
        <w:ind w:right="-1" w:firstLine="284"/>
        <w:jc w:val="both"/>
        <w:rPr>
          <w:sz w:val="22"/>
          <w:szCs w:val="22"/>
        </w:rPr>
      </w:pPr>
      <w:r w:rsidRPr="008B69B5">
        <w:rPr>
          <w:sz w:val="22"/>
          <w:szCs w:val="22"/>
        </w:rPr>
        <w:t>При не предоставлении Поставщиком оригиналов счетов-фактур в срок, указанный в п. 7.8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B232BE" w:rsidRPr="008B69B5" w:rsidRDefault="00B232BE" w:rsidP="008B69B5">
      <w:pPr>
        <w:pStyle w:val="a7"/>
        <w:numPr>
          <w:ilvl w:val="1"/>
          <w:numId w:val="10"/>
        </w:numPr>
        <w:shd w:val="clear" w:color="auto" w:fill="auto"/>
        <w:tabs>
          <w:tab w:val="left" w:pos="851"/>
          <w:tab w:val="left" w:pos="1112"/>
        </w:tabs>
        <w:spacing w:before="0" w:after="0" w:line="240" w:lineRule="auto"/>
        <w:ind w:left="80" w:right="-1" w:firstLine="284"/>
        <w:jc w:val="both"/>
        <w:rPr>
          <w:sz w:val="22"/>
          <w:szCs w:val="22"/>
        </w:rPr>
      </w:pPr>
      <w:r w:rsidRPr="008B69B5">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B232BE" w:rsidRPr="008B69B5" w:rsidRDefault="00B232BE" w:rsidP="008B69B5">
      <w:pPr>
        <w:pStyle w:val="a7"/>
        <w:numPr>
          <w:ilvl w:val="1"/>
          <w:numId w:val="10"/>
        </w:numPr>
        <w:shd w:val="clear" w:color="auto" w:fill="auto"/>
        <w:tabs>
          <w:tab w:val="left" w:pos="851"/>
          <w:tab w:val="left" w:pos="1515"/>
        </w:tabs>
        <w:spacing w:before="0" w:after="0" w:line="240" w:lineRule="auto"/>
        <w:ind w:left="80" w:right="-1" w:firstLine="284"/>
        <w:jc w:val="both"/>
        <w:rPr>
          <w:sz w:val="22"/>
          <w:szCs w:val="22"/>
        </w:rPr>
      </w:pPr>
      <w:r w:rsidRPr="008B69B5">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232BE" w:rsidRPr="008B69B5" w:rsidRDefault="00B232BE" w:rsidP="008B69B5">
      <w:pPr>
        <w:pStyle w:val="22"/>
        <w:keepNext/>
        <w:keepLines/>
        <w:shd w:val="clear" w:color="auto" w:fill="auto"/>
        <w:spacing w:before="0" w:after="0" w:line="240" w:lineRule="auto"/>
        <w:jc w:val="center"/>
        <w:rPr>
          <w:sz w:val="22"/>
          <w:szCs w:val="22"/>
        </w:rPr>
      </w:pPr>
      <w:bookmarkStart w:id="7" w:name="bookmark10"/>
      <w:r w:rsidRPr="008B69B5">
        <w:rPr>
          <w:sz w:val="22"/>
          <w:szCs w:val="22"/>
        </w:rPr>
        <w:t>9. Форс-мажорные обстоятельства</w:t>
      </w:r>
      <w:bookmarkEnd w:id="7"/>
    </w:p>
    <w:p w:rsidR="00B232BE" w:rsidRPr="008B69B5" w:rsidRDefault="00B232BE" w:rsidP="008B69B5">
      <w:pPr>
        <w:pStyle w:val="a7"/>
        <w:shd w:val="clear" w:color="auto" w:fill="auto"/>
        <w:spacing w:before="0" w:after="0" w:line="240" w:lineRule="auto"/>
        <w:ind w:right="-1" w:firstLine="284"/>
        <w:jc w:val="both"/>
        <w:rPr>
          <w:sz w:val="22"/>
          <w:szCs w:val="22"/>
        </w:rPr>
      </w:pPr>
      <w:r w:rsidRPr="008B69B5">
        <w:rPr>
          <w:sz w:val="22"/>
          <w:szCs w:val="22"/>
        </w:rPr>
        <w:t>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B232BE" w:rsidRPr="008B69B5" w:rsidRDefault="00B232BE" w:rsidP="008B69B5">
      <w:pPr>
        <w:pStyle w:val="a7"/>
        <w:numPr>
          <w:ilvl w:val="0"/>
          <w:numId w:val="12"/>
        </w:numPr>
        <w:shd w:val="clear" w:color="auto" w:fill="auto"/>
        <w:tabs>
          <w:tab w:val="left" w:pos="851"/>
        </w:tabs>
        <w:spacing w:before="0" w:after="0" w:line="240" w:lineRule="auto"/>
        <w:ind w:right="-1" w:firstLine="284"/>
        <w:jc w:val="both"/>
        <w:rPr>
          <w:sz w:val="22"/>
          <w:szCs w:val="22"/>
        </w:rPr>
      </w:pPr>
      <w:r w:rsidRPr="008B69B5">
        <w:rPr>
          <w:sz w:val="22"/>
          <w:szCs w:val="22"/>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 мажорных обстоятельств является справка, выдаваемая соответствующими уполномоченными органами исполнительной власти и организациями.</w:t>
      </w:r>
    </w:p>
    <w:p w:rsidR="00B232BE" w:rsidRPr="008B69B5" w:rsidRDefault="00B232BE" w:rsidP="008B69B5">
      <w:pPr>
        <w:pStyle w:val="a7"/>
        <w:numPr>
          <w:ilvl w:val="0"/>
          <w:numId w:val="12"/>
        </w:numPr>
        <w:shd w:val="clear" w:color="auto" w:fill="auto"/>
        <w:tabs>
          <w:tab w:val="left" w:pos="851"/>
        </w:tabs>
        <w:spacing w:before="0" w:after="0" w:line="240" w:lineRule="auto"/>
        <w:ind w:right="-1" w:firstLine="284"/>
        <w:jc w:val="both"/>
        <w:rPr>
          <w:sz w:val="22"/>
          <w:szCs w:val="22"/>
        </w:rPr>
      </w:pPr>
      <w:r w:rsidRPr="008B69B5">
        <w:rPr>
          <w:sz w:val="22"/>
          <w:szCs w:val="22"/>
        </w:rPr>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B232BE" w:rsidRPr="008B69B5" w:rsidRDefault="00B232BE" w:rsidP="008B69B5">
      <w:pPr>
        <w:pStyle w:val="22"/>
        <w:keepNext/>
        <w:keepLines/>
        <w:shd w:val="clear" w:color="auto" w:fill="auto"/>
        <w:spacing w:before="0" w:after="0" w:line="240" w:lineRule="auto"/>
        <w:jc w:val="center"/>
        <w:rPr>
          <w:sz w:val="22"/>
          <w:szCs w:val="22"/>
        </w:rPr>
      </w:pPr>
      <w:bookmarkStart w:id="8" w:name="bookmark11"/>
      <w:r w:rsidRPr="008B69B5">
        <w:rPr>
          <w:sz w:val="22"/>
          <w:szCs w:val="22"/>
        </w:rPr>
        <w:t>10. Порядок разрешения споров</w:t>
      </w:r>
      <w:bookmarkEnd w:id="8"/>
    </w:p>
    <w:p w:rsidR="00B232BE" w:rsidRPr="008B69B5" w:rsidRDefault="00B232BE" w:rsidP="008B69B5">
      <w:pPr>
        <w:pStyle w:val="a7"/>
        <w:shd w:val="clear" w:color="auto" w:fill="auto"/>
        <w:spacing w:before="0" w:after="0" w:line="240" w:lineRule="auto"/>
        <w:ind w:right="-1" w:firstLine="284"/>
        <w:jc w:val="both"/>
        <w:rPr>
          <w:sz w:val="22"/>
          <w:szCs w:val="22"/>
        </w:rPr>
      </w:pPr>
      <w:r w:rsidRPr="008B69B5">
        <w:rPr>
          <w:sz w:val="22"/>
          <w:szCs w:val="22"/>
        </w:rPr>
        <w:t>10.1. 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B232BE" w:rsidRPr="008B69B5" w:rsidRDefault="00B232BE" w:rsidP="008B69B5">
      <w:pPr>
        <w:pStyle w:val="22"/>
        <w:keepNext/>
        <w:keepLines/>
        <w:shd w:val="clear" w:color="auto" w:fill="auto"/>
        <w:spacing w:before="0" w:after="0" w:line="240" w:lineRule="auto"/>
        <w:jc w:val="center"/>
        <w:rPr>
          <w:sz w:val="22"/>
          <w:szCs w:val="22"/>
        </w:rPr>
      </w:pPr>
      <w:bookmarkStart w:id="9" w:name="bookmark12"/>
      <w:r w:rsidRPr="008B69B5">
        <w:rPr>
          <w:sz w:val="22"/>
          <w:szCs w:val="22"/>
        </w:rPr>
        <w:t>11. Срок действия Договора</w:t>
      </w:r>
      <w:bookmarkEnd w:id="9"/>
    </w:p>
    <w:p w:rsidR="00B232BE" w:rsidRPr="008B69B5" w:rsidRDefault="00B232BE" w:rsidP="008B69B5">
      <w:pPr>
        <w:pStyle w:val="a7"/>
        <w:shd w:val="clear" w:color="auto" w:fill="auto"/>
        <w:spacing w:before="0" w:after="0" w:line="240" w:lineRule="auto"/>
        <w:ind w:firstLine="284"/>
        <w:jc w:val="both"/>
        <w:rPr>
          <w:sz w:val="22"/>
          <w:szCs w:val="22"/>
        </w:rPr>
      </w:pPr>
      <w:r w:rsidRPr="008B69B5">
        <w:rPr>
          <w:sz w:val="22"/>
          <w:szCs w:val="22"/>
        </w:rPr>
        <w:t>11.1. Договор вступает в силу с даты его подписания Сторонами и действует по</w:t>
      </w:r>
      <w:r w:rsidR="008B69B5">
        <w:rPr>
          <w:sz w:val="22"/>
          <w:szCs w:val="22"/>
        </w:rPr>
        <w:t xml:space="preserve"> _____________</w:t>
      </w:r>
      <w:r w:rsidRPr="008B69B5">
        <w:rPr>
          <w:sz w:val="22"/>
          <w:szCs w:val="22"/>
        </w:rPr>
        <w:t>20</w:t>
      </w:r>
      <w:r w:rsidR="008B69B5">
        <w:rPr>
          <w:sz w:val="22"/>
          <w:szCs w:val="22"/>
        </w:rPr>
        <w:t>____</w:t>
      </w:r>
      <w:r w:rsidRPr="008B69B5">
        <w:rPr>
          <w:sz w:val="22"/>
          <w:szCs w:val="22"/>
        </w:rPr>
        <w:tab/>
        <w:t xml:space="preserve"> года включительно. Прекращение срока действия Договора не</w:t>
      </w:r>
      <w:r w:rsidR="008B69B5">
        <w:rPr>
          <w:sz w:val="22"/>
          <w:szCs w:val="22"/>
        </w:rPr>
        <w:t xml:space="preserve"> </w:t>
      </w:r>
      <w:r w:rsidRPr="008B69B5">
        <w:rPr>
          <w:sz w:val="22"/>
          <w:szCs w:val="22"/>
        </w:rPr>
        <w:t>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B232BE" w:rsidRPr="008B69B5" w:rsidRDefault="00B232BE" w:rsidP="008B69B5">
      <w:pPr>
        <w:pStyle w:val="22"/>
        <w:keepNext/>
        <w:keepLines/>
        <w:shd w:val="clear" w:color="auto" w:fill="auto"/>
        <w:spacing w:before="0" w:after="0" w:line="240" w:lineRule="auto"/>
        <w:jc w:val="center"/>
        <w:rPr>
          <w:sz w:val="22"/>
          <w:szCs w:val="22"/>
        </w:rPr>
      </w:pPr>
      <w:bookmarkStart w:id="10" w:name="bookmark13"/>
      <w:r w:rsidRPr="008B69B5">
        <w:rPr>
          <w:sz w:val="22"/>
          <w:szCs w:val="22"/>
        </w:rPr>
        <w:t>12. Антикоррупционная оговорка</w:t>
      </w:r>
      <w:bookmarkEnd w:id="10"/>
    </w:p>
    <w:p w:rsidR="00B232BE" w:rsidRPr="008B69B5" w:rsidRDefault="00B232BE" w:rsidP="008B69B5">
      <w:pPr>
        <w:pStyle w:val="a7"/>
        <w:numPr>
          <w:ilvl w:val="0"/>
          <w:numId w:val="13"/>
        </w:numPr>
        <w:shd w:val="clear" w:color="auto" w:fill="auto"/>
        <w:tabs>
          <w:tab w:val="left" w:pos="709"/>
        </w:tabs>
        <w:spacing w:before="0" w:after="0" w:line="240" w:lineRule="auto"/>
        <w:ind w:right="-1" w:firstLine="284"/>
        <w:jc w:val="both"/>
        <w:rPr>
          <w:sz w:val="22"/>
          <w:szCs w:val="22"/>
        </w:rPr>
      </w:pPr>
      <w:r w:rsidRPr="008B69B5">
        <w:rPr>
          <w:sz w:val="22"/>
          <w:szCs w:val="22"/>
        </w:rPr>
        <w:t xml:space="preserve">При исполнении своих обязательств </w:t>
      </w:r>
      <w:r w:rsidR="00217A67" w:rsidRPr="008B69B5">
        <w:rPr>
          <w:sz w:val="22"/>
          <w:szCs w:val="22"/>
        </w:rPr>
        <w:t>п</w:t>
      </w:r>
      <w:r w:rsidRPr="008B69B5">
        <w:rPr>
          <w:sz w:val="22"/>
          <w:szCs w:val="22"/>
        </w:rPr>
        <w:t>о Договору Стороны, их а</w:t>
      </w:r>
      <w:r w:rsidRPr="008B69B5">
        <w:rPr>
          <w:color w:val="252525"/>
          <w:sz w:val="22"/>
          <w:szCs w:val="22"/>
          <w:shd w:val="clear" w:color="auto" w:fill="FFFFFF"/>
        </w:rPr>
        <w:t>ффилированные лица</w:t>
      </w:r>
      <w:r w:rsidRPr="008B69B5">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232BE" w:rsidRPr="008B69B5" w:rsidRDefault="00B232BE" w:rsidP="008B69B5">
      <w:pPr>
        <w:pStyle w:val="a7"/>
        <w:numPr>
          <w:ilvl w:val="0"/>
          <w:numId w:val="13"/>
        </w:numPr>
        <w:shd w:val="clear" w:color="auto" w:fill="auto"/>
        <w:tabs>
          <w:tab w:val="left" w:pos="709"/>
        </w:tabs>
        <w:spacing w:before="0" w:after="0" w:line="240" w:lineRule="auto"/>
        <w:ind w:right="-1" w:firstLine="284"/>
        <w:jc w:val="both"/>
        <w:rPr>
          <w:sz w:val="22"/>
          <w:szCs w:val="22"/>
        </w:rPr>
      </w:pPr>
      <w:r w:rsidRPr="008B69B5">
        <w:rPr>
          <w:sz w:val="22"/>
          <w:szCs w:val="22"/>
        </w:rPr>
        <w:lastRenderedPageBreak/>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232BE" w:rsidRPr="008B69B5" w:rsidRDefault="00B232BE" w:rsidP="008B69B5">
      <w:pPr>
        <w:pStyle w:val="a7"/>
        <w:numPr>
          <w:ilvl w:val="0"/>
          <w:numId w:val="13"/>
        </w:numPr>
        <w:shd w:val="clear" w:color="auto" w:fill="auto"/>
        <w:tabs>
          <w:tab w:val="left" w:pos="709"/>
        </w:tabs>
        <w:spacing w:before="0" w:after="0" w:line="240" w:lineRule="auto"/>
        <w:ind w:right="-1" w:firstLine="284"/>
        <w:jc w:val="both"/>
        <w:rPr>
          <w:sz w:val="22"/>
          <w:szCs w:val="22"/>
        </w:rPr>
      </w:pPr>
      <w:r w:rsidRPr="008B69B5">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B232BE" w:rsidRPr="008B69B5" w:rsidRDefault="00B232BE" w:rsidP="008B69B5">
      <w:pPr>
        <w:pStyle w:val="a7"/>
        <w:numPr>
          <w:ilvl w:val="0"/>
          <w:numId w:val="13"/>
        </w:numPr>
        <w:shd w:val="clear" w:color="auto" w:fill="auto"/>
        <w:tabs>
          <w:tab w:val="left" w:pos="709"/>
        </w:tabs>
        <w:spacing w:before="0" w:after="0" w:line="240" w:lineRule="auto"/>
        <w:ind w:right="-1" w:firstLine="284"/>
        <w:jc w:val="both"/>
        <w:rPr>
          <w:sz w:val="22"/>
          <w:szCs w:val="22"/>
        </w:rPr>
      </w:pPr>
      <w:r w:rsidRPr="008B69B5">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232BE" w:rsidRPr="008B69B5" w:rsidRDefault="00B232BE" w:rsidP="008B69B5">
      <w:pPr>
        <w:pStyle w:val="a7"/>
        <w:numPr>
          <w:ilvl w:val="0"/>
          <w:numId w:val="13"/>
        </w:numPr>
        <w:shd w:val="clear" w:color="auto" w:fill="auto"/>
        <w:tabs>
          <w:tab w:val="left" w:pos="709"/>
        </w:tabs>
        <w:spacing w:before="0" w:after="0" w:line="240" w:lineRule="auto"/>
        <w:ind w:right="-1" w:firstLine="284"/>
        <w:contextualSpacing/>
        <w:jc w:val="both"/>
        <w:rPr>
          <w:sz w:val="22"/>
          <w:szCs w:val="22"/>
        </w:rPr>
      </w:pPr>
      <w:r w:rsidRPr="008B69B5">
        <w:rPr>
          <w:sz w:val="22"/>
          <w:szCs w:val="22"/>
        </w:rPr>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B232BE" w:rsidRPr="008B69B5" w:rsidRDefault="00B232BE" w:rsidP="008B69B5">
      <w:pPr>
        <w:pStyle w:val="22"/>
        <w:keepNext/>
        <w:keepLines/>
        <w:shd w:val="clear" w:color="auto" w:fill="auto"/>
        <w:spacing w:before="0" w:after="0" w:line="240" w:lineRule="auto"/>
        <w:ind w:hanging="46"/>
        <w:jc w:val="center"/>
        <w:rPr>
          <w:sz w:val="22"/>
          <w:szCs w:val="22"/>
        </w:rPr>
      </w:pPr>
      <w:bookmarkStart w:id="11" w:name="bookmark14"/>
      <w:r w:rsidRPr="008B69B5">
        <w:rPr>
          <w:sz w:val="22"/>
          <w:szCs w:val="22"/>
        </w:rPr>
        <w:t>13. Дополнительные и особые условия</w:t>
      </w:r>
      <w:bookmarkEnd w:id="11"/>
    </w:p>
    <w:p w:rsidR="00B232BE" w:rsidRPr="008B69B5" w:rsidRDefault="00B232BE"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B232BE" w:rsidRPr="008B69B5" w:rsidRDefault="00B232BE"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B232BE" w:rsidRPr="008B69B5" w:rsidRDefault="00B232BE"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настоящим Договором.</w:t>
      </w:r>
    </w:p>
    <w:p w:rsidR="00B232BE" w:rsidRPr="008B69B5" w:rsidRDefault="00B232BE"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B232BE" w:rsidRPr="008B69B5" w:rsidRDefault="00B232BE"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B232BE" w:rsidRPr="008B69B5" w:rsidRDefault="00B232BE"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В случае несоответствия между положениями Договора и Приложением преимущественную силу будут иметь условия Приложения.</w:t>
      </w:r>
    </w:p>
    <w:p w:rsidR="00B232BE" w:rsidRPr="008B69B5" w:rsidRDefault="00B232BE"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 xml:space="preserve">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w:t>
      </w:r>
      <w:proofErr w:type="gramStart"/>
      <w:r w:rsidRPr="008B69B5">
        <w:rPr>
          <w:sz w:val="22"/>
          <w:szCs w:val="22"/>
        </w:rPr>
        <w:t>частью .Договора</w:t>
      </w:r>
      <w:proofErr w:type="gramEnd"/>
      <w:r w:rsidRPr="008B69B5">
        <w:rPr>
          <w:sz w:val="22"/>
          <w:szCs w:val="22"/>
        </w:rPr>
        <w:t>.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232BE" w:rsidRPr="008B69B5" w:rsidRDefault="00B232BE"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B232BE" w:rsidRPr="008B69B5" w:rsidRDefault="008B69B5" w:rsidP="008B69B5">
      <w:pPr>
        <w:pStyle w:val="a7"/>
        <w:shd w:val="clear" w:color="auto" w:fill="auto"/>
        <w:tabs>
          <w:tab w:val="left" w:pos="567"/>
        </w:tabs>
        <w:spacing w:before="0" w:after="0" w:line="240" w:lineRule="auto"/>
        <w:ind w:right="-1" w:firstLine="284"/>
        <w:jc w:val="both"/>
        <w:rPr>
          <w:sz w:val="22"/>
          <w:szCs w:val="22"/>
        </w:rPr>
      </w:pPr>
      <w:r>
        <w:rPr>
          <w:sz w:val="22"/>
          <w:szCs w:val="22"/>
        </w:rPr>
        <w:lastRenderedPageBreak/>
        <w:t xml:space="preserve">- </w:t>
      </w:r>
      <w:r w:rsidR="00B232BE" w:rsidRPr="008B69B5">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B232BE" w:rsidRPr="008B69B5" w:rsidRDefault="008B69B5" w:rsidP="008B69B5">
      <w:pPr>
        <w:pStyle w:val="a7"/>
        <w:shd w:val="clear" w:color="auto" w:fill="auto"/>
        <w:tabs>
          <w:tab w:val="left" w:pos="567"/>
        </w:tabs>
        <w:spacing w:before="0" w:after="0" w:line="240" w:lineRule="auto"/>
        <w:ind w:right="-1" w:firstLine="284"/>
        <w:jc w:val="both"/>
        <w:rPr>
          <w:sz w:val="22"/>
          <w:szCs w:val="22"/>
        </w:rPr>
      </w:pPr>
      <w:r>
        <w:rPr>
          <w:sz w:val="22"/>
          <w:szCs w:val="22"/>
        </w:rPr>
        <w:t xml:space="preserve">- </w:t>
      </w:r>
      <w:r w:rsidR="00B232BE" w:rsidRPr="008B69B5">
        <w:rPr>
          <w:sz w:val="22"/>
          <w:szCs w:val="22"/>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B232BE" w:rsidRPr="008B69B5" w:rsidRDefault="008B69B5" w:rsidP="008B69B5">
      <w:pPr>
        <w:pStyle w:val="a7"/>
        <w:shd w:val="clear" w:color="auto" w:fill="auto"/>
        <w:tabs>
          <w:tab w:val="left" w:pos="567"/>
        </w:tabs>
        <w:spacing w:before="0" w:after="0" w:line="240" w:lineRule="auto"/>
        <w:ind w:right="-1" w:firstLine="284"/>
        <w:jc w:val="both"/>
        <w:rPr>
          <w:sz w:val="22"/>
          <w:szCs w:val="22"/>
        </w:rPr>
      </w:pPr>
      <w:r>
        <w:rPr>
          <w:sz w:val="22"/>
          <w:szCs w:val="22"/>
        </w:rPr>
        <w:t xml:space="preserve">- </w:t>
      </w:r>
      <w:r w:rsidR="00B232BE" w:rsidRPr="008B69B5">
        <w:rPr>
          <w:sz w:val="22"/>
          <w:szCs w:val="22"/>
        </w:rPr>
        <w:t>при использовании почтовой связи - дата, указанная в уведомлении о вручении почтового отправления;</w:t>
      </w:r>
    </w:p>
    <w:p w:rsidR="00B232BE" w:rsidRPr="008B69B5" w:rsidRDefault="008B69B5" w:rsidP="008B69B5">
      <w:pPr>
        <w:pStyle w:val="a7"/>
        <w:shd w:val="clear" w:color="auto" w:fill="auto"/>
        <w:tabs>
          <w:tab w:val="left" w:pos="567"/>
        </w:tabs>
        <w:spacing w:before="0" w:after="0" w:line="240" w:lineRule="auto"/>
        <w:ind w:right="-1" w:firstLine="284"/>
        <w:jc w:val="both"/>
        <w:rPr>
          <w:sz w:val="22"/>
          <w:szCs w:val="22"/>
        </w:rPr>
      </w:pPr>
      <w:r>
        <w:rPr>
          <w:sz w:val="22"/>
          <w:szCs w:val="22"/>
        </w:rPr>
        <w:t xml:space="preserve">- </w:t>
      </w:r>
      <w:r w:rsidR="00B232BE" w:rsidRPr="008B69B5">
        <w:rPr>
          <w:sz w:val="22"/>
          <w:szCs w:val="22"/>
        </w:rPr>
        <w:t>при использовании телеграфной связи - дата и время, указанные в уведомлении о вручении телеграммы;</w:t>
      </w:r>
    </w:p>
    <w:p w:rsidR="00B232BE" w:rsidRPr="008B69B5" w:rsidRDefault="008B69B5" w:rsidP="008B69B5">
      <w:pPr>
        <w:pStyle w:val="a7"/>
        <w:shd w:val="clear" w:color="auto" w:fill="auto"/>
        <w:tabs>
          <w:tab w:val="left" w:pos="567"/>
        </w:tabs>
        <w:spacing w:before="0" w:after="0" w:line="240" w:lineRule="auto"/>
        <w:ind w:right="-1" w:firstLine="284"/>
        <w:jc w:val="both"/>
        <w:rPr>
          <w:sz w:val="22"/>
          <w:szCs w:val="22"/>
        </w:rPr>
      </w:pPr>
      <w:r>
        <w:rPr>
          <w:sz w:val="22"/>
          <w:szCs w:val="22"/>
        </w:rPr>
        <w:t xml:space="preserve">- </w:t>
      </w:r>
      <w:r w:rsidR="00B232BE" w:rsidRPr="008B69B5">
        <w:rPr>
          <w:sz w:val="22"/>
          <w:szCs w:val="22"/>
        </w:rPr>
        <w:t>при использовании доставки курьером - дата и время проставления Стороной - получателем отметки о получении сообщения.</w:t>
      </w:r>
    </w:p>
    <w:p w:rsidR="00B232BE" w:rsidRPr="008B69B5" w:rsidRDefault="00B232BE"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B232BE" w:rsidRPr="008B69B5" w:rsidRDefault="00B232BE" w:rsidP="008B69B5">
      <w:pPr>
        <w:pStyle w:val="a7"/>
        <w:numPr>
          <w:ilvl w:val="0"/>
          <w:numId w:val="14"/>
        </w:numPr>
        <w:shd w:val="clear" w:color="auto" w:fill="auto"/>
        <w:tabs>
          <w:tab w:val="left" w:pos="284"/>
        </w:tabs>
        <w:spacing w:before="0" w:after="0" w:line="240" w:lineRule="auto"/>
        <w:ind w:right="-1" w:firstLine="284"/>
        <w:jc w:val="both"/>
        <w:rPr>
          <w:sz w:val="22"/>
          <w:szCs w:val="22"/>
        </w:rPr>
      </w:pPr>
      <w:r w:rsidRPr="008B69B5">
        <w:rPr>
          <w:sz w:val="22"/>
          <w:szCs w:val="22"/>
        </w:rPr>
        <w:t>Убытки, причиненные любой из Сторон нарушением условия о конфиденциальности, подлежат возмещению в полном объеме.</w:t>
      </w:r>
    </w:p>
    <w:p w:rsidR="00B232BE" w:rsidRPr="008B69B5" w:rsidRDefault="00B232BE" w:rsidP="008B69B5">
      <w:pPr>
        <w:pStyle w:val="a7"/>
        <w:numPr>
          <w:ilvl w:val="0"/>
          <w:numId w:val="14"/>
        </w:numPr>
        <w:shd w:val="clear" w:color="auto" w:fill="auto"/>
        <w:tabs>
          <w:tab w:val="left" w:pos="284"/>
          <w:tab w:val="left" w:pos="1430"/>
        </w:tabs>
        <w:spacing w:before="0" w:after="0" w:line="240" w:lineRule="auto"/>
        <w:ind w:right="-1" w:firstLine="284"/>
        <w:jc w:val="both"/>
        <w:rPr>
          <w:sz w:val="22"/>
          <w:szCs w:val="22"/>
        </w:rPr>
      </w:pPr>
      <w:r w:rsidRPr="008B69B5">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237876" w:rsidRPr="008B69B5" w:rsidRDefault="00B232BE" w:rsidP="008B69B5">
      <w:pPr>
        <w:pStyle w:val="a7"/>
        <w:numPr>
          <w:ilvl w:val="0"/>
          <w:numId w:val="14"/>
        </w:numPr>
        <w:shd w:val="clear" w:color="auto" w:fill="auto"/>
        <w:tabs>
          <w:tab w:val="left" w:pos="284"/>
        </w:tabs>
        <w:spacing w:before="0" w:after="0" w:line="240" w:lineRule="auto"/>
        <w:ind w:right="-1" w:firstLine="284"/>
        <w:jc w:val="both"/>
        <w:rPr>
          <w:sz w:val="22"/>
          <w:szCs w:val="22"/>
        </w:rPr>
      </w:pPr>
      <w:r w:rsidRPr="008B69B5">
        <w:rPr>
          <w:sz w:val="22"/>
          <w:szCs w:val="22"/>
        </w:rPr>
        <w:t>Договор составлен в 2 (Два) экземплярах, имеющих равную юридическую силу, по одному для каждой из Сторон.</w:t>
      </w:r>
    </w:p>
    <w:p w:rsidR="00237876" w:rsidRPr="008B69B5" w:rsidRDefault="005B1F17" w:rsidP="008B69B5">
      <w:pPr>
        <w:pStyle w:val="a7"/>
        <w:numPr>
          <w:ilvl w:val="0"/>
          <w:numId w:val="14"/>
        </w:numPr>
        <w:shd w:val="clear" w:color="auto" w:fill="auto"/>
        <w:tabs>
          <w:tab w:val="left" w:pos="567"/>
        </w:tabs>
        <w:spacing w:before="0" w:after="0" w:line="240" w:lineRule="auto"/>
        <w:ind w:right="-1" w:firstLine="284"/>
        <w:jc w:val="both"/>
        <w:rPr>
          <w:sz w:val="22"/>
          <w:szCs w:val="22"/>
        </w:rPr>
      </w:pPr>
      <w:r w:rsidRPr="008B69B5">
        <w:rPr>
          <w:sz w:val="22"/>
          <w:szCs w:val="22"/>
        </w:rPr>
        <w:t>Неотъемлемыми частями настоящего договора являются следующие приложения:</w:t>
      </w:r>
    </w:p>
    <w:p w:rsidR="00237876" w:rsidRPr="008B69B5" w:rsidRDefault="005B1F17" w:rsidP="008B69B5">
      <w:pPr>
        <w:pStyle w:val="a7"/>
        <w:shd w:val="clear" w:color="auto" w:fill="auto"/>
        <w:tabs>
          <w:tab w:val="left" w:pos="567"/>
        </w:tabs>
        <w:spacing w:before="0" w:after="0" w:line="240" w:lineRule="auto"/>
        <w:ind w:right="-1" w:firstLine="284"/>
        <w:jc w:val="both"/>
        <w:rPr>
          <w:sz w:val="22"/>
          <w:szCs w:val="22"/>
        </w:rPr>
      </w:pPr>
      <w:r w:rsidRPr="008B69B5">
        <w:rPr>
          <w:sz w:val="22"/>
          <w:szCs w:val="22"/>
        </w:rPr>
        <w:t>Приложение А - Уведомление об отгрузке. Форма.</w:t>
      </w:r>
    </w:p>
    <w:p w:rsidR="00237876" w:rsidRPr="008B69B5" w:rsidRDefault="005B1F17" w:rsidP="008B69B5">
      <w:pPr>
        <w:pStyle w:val="a7"/>
        <w:shd w:val="clear" w:color="auto" w:fill="auto"/>
        <w:tabs>
          <w:tab w:val="left" w:pos="567"/>
        </w:tabs>
        <w:spacing w:before="0" w:after="0" w:line="240" w:lineRule="auto"/>
        <w:ind w:right="-1" w:firstLine="284"/>
        <w:jc w:val="both"/>
        <w:rPr>
          <w:sz w:val="22"/>
          <w:szCs w:val="22"/>
        </w:rPr>
      </w:pPr>
      <w:r w:rsidRPr="008B69B5">
        <w:rPr>
          <w:sz w:val="22"/>
          <w:szCs w:val="22"/>
        </w:rPr>
        <w:t>Приложение Б – Уведомление об использовании опциона (увеличение). Форма</w:t>
      </w:r>
    </w:p>
    <w:p w:rsidR="00237876" w:rsidRPr="008B69B5" w:rsidRDefault="005B1F17" w:rsidP="008B69B5">
      <w:pPr>
        <w:pStyle w:val="a7"/>
        <w:shd w:val="clear" w:color="auto" w:fill="auto"/>
        <w:tabs>
          <w:tab w:val="left" w:pos="567"/>
        </w:tabs>
        <w:spacing w:before="0" w:after="0" w:line="240" w:lineRule="auto"/>
        <w:ind w:right="-1" w:firstLine="284"/>
        <w:jc w:val="both"/>
        <w:rPr>
          <w:sz w:val="22"/>
          <w:szCs w:val="22"/>
        </w:rPr>
      </w:pPr>
      <w:r w:rsidRPr="008B69B5">
        <w:rPr>
          <w:sz w:val="22"/>
          <w:szCs w:val="22"/>
        </w:rPr>
        <w:t>Приложение В – Уведомление об и</w:t>
      </w:r>
      <w:bookmarkStart w:id="12" w:name="_GoBack"/>
      <w:bookmarkEnd w:id="12"/>
      <w:r w:rsidRPr="008B69B5">
        <w:rPr>
          <w:sz w:val="22"/>
          <w:szCs w:val="22"/>
        </w:rPr>
        <w:t>спользовании опциона (уменьшение (форма)</w:t>
      </w:r>
    </w:p>
    <w:p w:rsidR="008B69B5" w:rsidRDefault="005B1F17" w:rsidP="008B69B5">
      <w:pPr>
        <w:pStyle w:val="af"/>
        <w:tabs>
          <w:tab w:val="left" w:pos="567"/>
        </w:tabs>
        <w:ind w:left="0" w:right="-1" w:firstLine="284"/>
        <w:jc w:val="both"/>
        <w:rPr>
          <w:sz w:val="24"/>
          <w:szCs w:val="24"/>
        </w:rPr>
      </w:pPr>
      <w:r w:rsidRPr="008B69B5">
        <w:rPr>
          <w:sz w:val="22"/>
          <w:szCs w:val="22"/>
        </w:rPr>
        <w:t xml:space="preserve">Приложение Г -  </w:t>
      </w:r>
      <w:r w:rsidRPr="008B69B5">
        <w:rPr>
          <w:sz w:val="24"/>
          <w:szCs w:val="24"/>
        </w:rPr>
        <w:t>Обращение Поставщика об оплате Товара ранее срока, установленного в Договоре. Форма.</w:t>
      </w:r>
    </w:p>
    <w:p w:rsidR="00237876" w:rsidRDefault="005B1F17" w:rsidP="008B69B5">
      <w:pPr>
        <w:pStyle w:val="af"/>
        <w:tabs>
          <w:tab w:val="left" w:pos="567"/>
        </w:tabs>
        <w:ind w:left="0" w:right="-1" w:firstLine="284"/>
        <w:jc w:val="both"/>
        <w:rPr>
          <w:sz w:val="24"/>
          <w:szCs w:val="24"/>
        </w:rPr>
      </w:pPr>
      <w:r w:rsidRPr="008B69B5">
        <w:rPr>
          <w:sz w:val="22"/>
          <w:szCs w:val="22"/>
        </w:rPr>
        <w:t xml:space="preserve">Приложение Д - </w:t>
      </w:r>
      <w:r w:rsidRPr="008B69B5">
        <w:rPr>
          <w:sz w:val="24"/>
          <w:szCs w:val="24"/>
        </w:rPr>
        <w:t xml:space="preserve">Согласие на обращение Поставщика об оплате Товара ранее срока, установленного в Договоре. Форма. </w:t>
      </w:r>
    </w:p>
    <w:p w:rsidR="0058072F" w:rsidRPr="008B69B5" w:rsidRDefault="0058072F" w:rsidP="008B69B5">
      <w:pPr>
        <w:pStyle w:val="af"/>
        <w:tabs>
          <w:tab w:val="left" w:pos="567"/>
        </w:tabs>
        <w:ind w:left="0" w:right="-1" w:firstLine="284"/>
        <w:jc w:val="both"/>
        <w:rPr>
          <w:sz w:val="24"/>
          <w:szCs w:val="24"/>
        </w:rPr>
      </w:pPr>
      <w:r>
        <w:rPr>
          <w:sz w:val="24"/>
          <w:szCs w:val="24"/>
        </w:rPr>
        <w:t>Приложение Е – Приложение. Форма.</w:t>
      </w:r>
    </w:p>
    <w:p w:rsidR="00237876" w:rsidRPr="008B69B5" w:rsidRDefault="00237876" w:rsidP="008B69B5">
      <w:pPr>
        <w:pStyle w:val="a7"/>
        <w:shd w:val="clear" w:color="auto" w:fill="auto"/>
        <w:tabs>
          <w:tab w:val="left" w:pos="1421"/>
        </w:tabs>
        <w:spacing w:before="0" w:after="0" w:line="240" w:lineRule="auto"/>
        <w:ind w:left="578"/>
        <w:jc w:val="both"/>
        <w:rPr>
          <w:sz w:val="22"/>
          <w:szCs w:val="22"/>
        </w:rPr>
      </w:pPr>
    </w:p>
    <w:p w:rsidR="00B232BE" w:rsidRPr="008B69B5" w:rsidRDefault="00B232BE" w:rsidP="008B69B5">
      <w:pPr>
        <w:pStyle w:val="22"/>
        <w:keepNext/>
        <w:keepLines/>
        <w:shd w:val="clear" w:color="auto" w:fill="auto"/>
        <w:spacing w:before="0" w:after="0" w:line="240" w:lineRule="auto"/>
        <w:ind w:left="3300"/>
        <w:rPr>
          <w:sz w:val="22"/>
          <w:szCs w:val="22"/>
        </w:rPr>
      </w:pPr>
      <w:bookmarkStart w:id="13" w:name="bookmark15"/>
      <w:r w:rsidRPr="008B69B5">
        <w:rPr>
          <w:sz w:val="22"/>
          <w:szCs w:val="22"/>
        </w:rPr>
        <w:t>14. Адреса и реквизиты Сторон</w:t>
      </w:r>
      <w:bookmarkEnd w:id="13"/>
    </w:p>
    <w:p w:rsidR="00B232BE" w:rsidRPr="008B69B5" w:rsidRDefault="00B232BE" w:rsidP="008B69B5">
      <w:pPr>
        <w:pStyle w:val="22"/>
        <w:keepNext/>
        <w:keepLines/>
        <w:shd w:val="clear" w:color="auto" w:fill="auto"/>
        <w:spacing w:before="0" w:after="0" w:line="240" w:lineRule="auto"/>
        <w:ind w:left="330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4903"/>
      </w:tblGrid>
      <w:tr w:rsidR="00B232BE" w:rsidRPr="008B69B5" w:rsidTr="00B232BE">
        <w:tc>
          <w:tcPr>
            <w:tcW w:w="0" w:type="auto"/>
            <w:tcBorders>
              <w:top w:val="single" w:sz="4" w:space="0" w:color="auto"/>
              <w:left w:val="single" w:sz="4" w:space="0" w:color="auto"/>
              <w:bottom w:val="single" w:sz="4" w:space="0" w:color="auto"/>
              <w:right w:val="single" w:sz="4" w:space="0" w:color="auto"/>
            </w:tcBorders>
            <w:hideMark/>
          </w:tcPr>
          <w:p w:rsidR="00B232BE" w:rsidRPr="008B69B5" w:rsidRDefault="00B232BE" w:rsidP="008B69B5">
            <w:pPr>
              <w:tabs>
                <w:tab w:val="left" w:pos="3355"/>
              </w:tabs>
              <w:ind w:right="317"/>
              <w:jc w:val="both"/>
              <w:rPr>
                <w:b/>
                <w:sz w:val="22"/>
                <w:szCs w:val="22"/>
              </w:rPr>
            </w:pPr>
            <w:r w:rsidRPr="008B69B5">
              <w:rPr>
                <w:b/>
                <w:sz w:val="22"/>
                <w:szCs w:val="22"/>
              </w:rPr>
              <w:t>14.1. ПОСТАВЩИК:</w:t>
            </w:r>
          </w:p>
        </w:tc>
        <w:tc>
          <w:tcPr>
            <w:tcW w:w="0" w:type="auto"/>
            <w:tcBorders>
              <w:top w:val="single" w:sz="4" w:space="0" w:color="auto"/>
              <w:left w:val="single" w:sz="4" w:space="0" w:color="auto"/>
              <w:bottom w:val="single" w:sz="4" w:space="0" w:color="auto"/>
              <w:right w:val="single" w:sz="4" w:space="0" w:color="auto"/>
            </w:tcBorders>
            <w:hideMark/>
          </w:tcPr>
          <w:p w:rsidR="00B232BE" w:rsidRPr="008B69B5" w:rsidRDefault="00B232BE" w:rsidP="008B69B5">
            <w:pPr>
              <w:ind w:right="-51"/>
              <w:jc w:val="both"/>
              <w:rPr>
                <w:b/>
                <w:sz w:val="22"/>
                <w:szCs w:val="22"/>
              </w:rPr>
            </w:pPr>
            <w:r w:rsidRPr="008B69B5">
              <w:rPr>
                <w:b/>
                <w:sz w:val="22"/>
                <w:szCs w:val="22"/>
              </w:rPr>
              <w:t>14.2. ПОКУПАТЕЛЬ:</w:t>
            </w:r>
          </w:p>
        </w:tc>
      </w:tr>
      <w:tr w:rsidR="00B232BE" w:rsidRPr="008B69B5" w:rsidTr="00B232BE">
        <w:tc>
          <w:tcPr>
            <w:tcW w:w="0" w:type="auto"/>
            <w:tcBorders>
              <w:top w:val="single" w:sz="4" w:space="0" w:color="auto"/>
              <w:left w:val="single" w:sz="4" w:space="0" w:color="auto"/>
              <w:bottom w:val="single" w:sz="4" w:space="0" w:color="auto"/>
              <w:right w:val="single" w:sz="4" w:space="0" w:color="auto"/>
            </w:tcBorders>
            <w:hideMark/>
          </w:tcPr>
          <w:p w:rsidR="00B232BE" w:rsidRPr="008B69B5" w:rsidRDefault="00B232BE" w:rsidP="008B69B5">
            <w:pPr>
              <w:ind w:right="317"/>
              <w:jc w:val="both"/>
              <w:rPr>
                <w:b/>
                <w:sz w:val="22"/>
                <w:szCs w:val="22"/>
                <w:lang w:val="en-US"/>
              </w:rPr>
            </w:pPr>
            <w:r w:rsidRPr="008B69B5">
              <w:rPr>
                <w:b/>
                <w:sz w:val="22"/>
                <w:szCs w:val="22"/>
                <w:lang w:val="en-US"/>
              </w:rPr>
              <w:t>___________</w:t>
            </w:r>
            <w:r w:rsidRPr="008B69B5">
              <w:rPr>
                <w:b/>
                <w:sz w:val="22"/>
                <w:szCs w:val="22"/>
              </w:rPr>
              <w:t>_______________</w:t>
            </w:r>
            <w:r w:rsidRPr="008B69B5">
              <w:rPr>
                <w:b/>
                <w:sz w:val="22"/>
                <w:szCs w:val="22"/>
                <w:lang w:val="en-US"/>
              </w:rPr>
              <w:t>_______</w:t>
            </w:r>
          </w:p>
        </w:tc>
        <w:tc>
          <w:tcPr>
            <w:tcW w:w="0" w:type="auto"/>
            <w:tcBorders>
              <w:top w:val="single" w:sz="4" w:space="0" w:color="auto"/>
              <w:left w:val="single" w:sz="4" w:space="0" w:color="auto"/>
              <w:bottom w:val="single" w:sz="4" w:space="0" w:color="auto"/>
              <w:right w:val="single" w:sz="4" w:space="0" w:color="auto"/>
            </w:tcBorders>
            <w:hideMark/>
          </w:tcPr>
          <w:p w:rsidR="00B232BE" w:rsidRPr="008B69B5" w:rsidRDefault="00B232BE" w:rsidP="008B69B5">
            <w:pPr>
              <w:ind w:right="-51"/>
              <w:jc w:val="both"/>
              <w:rPr>
                <w:b/>
                <w:sz w:val="22"/>
                <w:szCs w:val="22"/>
              </w:rPr>
            </w:pPr>
            <w:r w:rsidRPr="008B69B5">
              <w:rPr>
                <w:b/>
                <w:sz w:val="22"/>
                <w:szCs w:val="22"/>
              </w:rPr>
              <w:t>ООО «БНГРЭ»</w:t>
            </w:r>
          </w:p>
        </w:tc>
      </w:tr>
      <w:tr w:rsidR="00B232BE" w:rsidRPr="008B69B5" w:rsidTr="000A355F">
        <w:trPr>
          <w:trHeight w:val="4075"/>
        </w:trPr>
        <w:tc>
          <w:tcPr>
            <w:tcW w:w="0" w:type="auto"/>
            <w:tcBorders>
              <w:top w:val="single" w:sz="4" w:space="0" w:color="auto"/>
              <w:left w:val="single" w:sz="4" w:space="0" w:color="auto"/>
              <w:bottom w:val="single" w:sz="4" w:space="0" w:color="auto"/>
              <w:right w:val="single" w:sz="4" w:space="0" w:color="auto"/>
            </w:tcBorders>
          </w:tcPr>
          <w:p w:rsidR="00B232BE" w:rsidRPr="008B69B5" w:rsidRDefault="00B232BE" w:rsidP="008B69B5">
            <w:pPr>
              <w:snapToGrid/>
              <w:ind w:right="601"/>
              <w:rPr>
                <w:color w:val="000000"/>
                <w:sz w:val="22"/>
                <w:szCs w:val="22"/>
              </w:rPr>
            </w:pPr>
            <w:r w:rsidRPr="008B69B5">
              <w:rPr>
                <w:color w:val="000000"/>
                <w:sz w:val="22"/>
                <w:szCs w:val="22"/>
              </w:rPr>
              <w:t>Место нахождения_________________</w:t>
            </w:r>
          </w:p>
          <w:p w:rsidR="00B232BE" w:rsidRPr="008B69B5" w:rsidRDefault="00B232BE" w:rsidP="008B69B5">
            <w:pPr>
              <w:snapToGrid/>
              <w:ind w:right="601"/>
              <w:rPr>
                <w:color w:val="000000"/>
                <w:sz w:val="22"/>
                <w:szCs w:val="22"/>
              </w:rPr>
            </w:pPr>
          </w:p>
          <w:p w:rsidR="00B232BE" w:rsidRPr="008B69B5" w:rsidRDefault="00B232BE" w:rsidP="008B69B5">
            <w:pPr>
              <w:snapToGrid/>
              <w:ind w:right="601"/>
              <w:rPr>
                <w:color w:val="000000"/>
                <w:sz w:val="22"/>
                <w:szCs w:val="22"/>
              </w:rPr>
            </w:pPr>
          </w:p>
          <w:p w:rsidR="00B232BE" w:rsidRPr="008B69B5" w:rsidRDefault="00B232BE" w:rsidP="008B69B5">
            <w:pPr>
              <w:snapToGrid/>
              <w:ind w:right="601"/>
              <w:rPr>
                <w:color w:val="000000"/>
                <w:sz w:val="22"/>
                <w:szCs w:val="22"/>
              </w:rPr>
            </w:pPr>
          </w:p>
          <w:p w:rsidR="00B232BE" w:rsidRPr="008B69B5" w:rsidRDefault="00B232BE" w:rsidP="008B69B5">
            <w:pPr>
              <w:snapToGrid/>
              <w:ind w:right="601"/>
              <w:rPr>
                <w:color w:val="000000"/>
                <w:sz w:val="22"/>
                <w:szCs w:val="22"/>
              </w:rPr>
            </w:pPr>
            <w:r w:rsidRPr="008B69B5">
              <w:rPr>
                <w:color w:val="000000"/>
                <w:sz w:val="22"/>
                <w:szCs w:val="22"/>
              </w:rPr>
              <w:t>Почтовый адрес: ____________________</w:t>
            </w:r>
          </w:p>
          <w:p w:rsidR="00B232BE" w:rsidRPr="008B69B5" w:rsidRDefault="00B232BE" w:rsidP="008B69B5">
            <w:pPr>
              <w:snapToGrid/>
              <w:ind w:right="601"/>
              <w:rPr>
                <w:color w:val="000000"/>
                <w:sz w:val="22"/>
                <w:szCs w:val="22"/>
              </w:rPr>
            </w:pPr>
          </w:p>
          <w:p w:rsidR="00B232BE" w:rsidRPr="008B69B5" w:rsidRDefault="00B232BE" w:rsidP="008B69B5">
            <w:pPr>
              <w:snapToGrid/>
              <w:ind w:right="601"/>
              <w:rPr>
                <w:color w:val="000000"/>
                <w:sz w:val="22"/>
                <w:szCs w:val="22"/>
              </w:rPr>
            </w:pPr>
            <w:r w:rsidRPr="008B69B5">
              <w:rPr>
                <w:color w:val="000000"/>
                <w:sz w:val="22"/>
                <w:szCs w:val="22"/>
              </w:rPr>
              <w:t>Тел./факс: _________________</w:t>
            </w:r>
          </w:p>
          <w:p w:rsidR="00B232BE" w:rsidRPr="008B69B5" w:rsidRDefault="00B232BE" w:rsidP="008B69B5">
            <w:pPr>
              <w:snapToGrid/>
              <w:ind w:right="601"/>
              <w:rPr>
                <w:color w:val="000000"/>
                <w:sz w:val="22"/>
                <w:szCs w:val="22"/>
              </w:rPr>
            </w:pPr>
            <w:r w:rsidRPr="008B69B5">
              <w:rPr>
                <w:color w:val="000000"/>
                <w:sz w:val="22"/>
                <w:szCs w:val="22"/>
              </w:rPr>
              <w:t>ОГРН</w:t>
            </w:r>
          </w:p>
          <w:p w:rsidR="00B232BE" w:rsidRPr="008B69B5" w:rsidRDefault="00B232BE" w:rsidP="008B69B5">
            <w:pPr>
              <w:snapToGrid/>
              <w:ind w:right="601"/>
              <w:rPr>
                <w:color w:val="000000"/>
                <w:sz w:val="22"/>
                <w:szCs w:val="22"/>
              </w:rPr>
            </w:pPr>
            <w:r w:rsidRPr="008B69B5">
              <w:rPr>
                <w:color w:val="000000"/>
                <w:sz w:val="22"/>
                <w:szCs w:val="22"/>
              </w:rPr>
              <w:t>ИНН _____________,    КПП __________</w:t>
            </w:r>
          </w:p>
          <w:p w:rsidR="00B232BE" w:rsidRPr="008B69B5" w:rsidRDefault="00B232BE" w:rsidP="008B69B5">
            <w:pPr>
              <w:snapToGrid/>
              <w:ind w:right="601"/>
              <w:rPr>
                <w:color w:val="000000"/>
                <w:sz w:val="22"/>
                <w:szCs w:val="22"/>
              </w:rPr>
            </w:pPr>
            <w:r w:rsidRPr="008B69B5">
              <w:rPr>
                <w:color w:val="000000"/>
                <w:sz w:val="22"/>
                <w:szCs w:val="22"/>
              </w:rPr>
              <w:t>ОКПО _______________</w:t>
            </w:r>
          </w:p>
          <w:p w:rsidR="00B232BE" w:rsidRPr="008B69B5" w:rsidRDefault="00B232BE" w:rsidP="008B69B5">
            <w:pPr>
              <w:snapToGrid/>
              <w:ind w:right="601"/>
              <w:rPr>
                <w:color w:val="000000"/>
                <w:sz w:val="22"/>
                <w:szCs w:val="22"/>
              </w:rPr>
            </w:pPr>
            <w:r w:rsidRPr="008B69B5">
              <w:rPr>
                <w:color w:val="000000"/>
                <w:sz w:val="22"/>
                <w:szCs w:val="22"/>
              </w:rPr>
              <w:t>Р/с ________________________________</w:t>
            </w:r>
          </w:p>
          <w:p w:rsidR="00B232BE" w:rsidRPr="008B69B5" w:rsidRDefault="00B232BE" w:rsidP="008B69B5">
            <w:pPr>
              <w:snapToGrid/>
              <w:ind w:right="601"/>
              <w:rPr>
                <w:color w:val="000000"/>
                <w:sz w:val="22"/>
                <w:szCs w:val="22"/>
              </w:rPr>
            </w:pPr>
            <w:r w:rsidRPr="008B69B5">
              <w:rPr>
                <w:color w:val="000000"/>
                <w:sz w:val="22"/>
                <w:szCs w:val="22"/>
              </w:rPr>
              <w:t>___________________________________</w:t>
            </w:r>
          </w:p>
          <w:p w:rsidR="00B232BE" w:rsidRPr="008B69B5" w:rsidRDefault="00B232BE" w:rsidP="008B69B5">
            <w:pPr>
              <w:snapToGrid/>
              <w:ind w:right="601"/>
              <w:rPr>
                <w:color w:val="000000"/>
                <w:sz w:val="22"/>
                <w:szCs w:val="22"/>
              </w:rPr>
            </w:pPr>
            <w:r w:rsidRPr="008B69B5">
              <w:rPr>
                <w:color w:val="000000"/>
                <w:sz w:val="22"/>
                <w:szCs w:val="22"/>
              </w:rPr>
              <w:t xml:space="preserve"> к/с  _______________________________</w:t>
            </w:r>
          </w:p>
          <w:p w:rsidR="00B232BE" w:rsidRPr="008B69B5" w:rsidRDefault="00B232BE" w:rsidP="008B69B5">
            <w:pPr>
              <w:snapToGrid/>
              <w:ind w:right="601"/>
              <w:rPr>
                <w:color w:val="000000"/>
                <w:sz w:val="22"/>
                <w:szCs w:val="22"/>
                <w:lang w:val="en-US"/>
              </w:rPr>
            </w:pPr>
            <w:r w:rsidRPr="008B69B5">
              <w:rPr>
                <w:color w:val="000000"/>
                <w:sz w:val="22"/>
                <w:szCs w:val="22"/>
              </w:rPr>
              <w:t>БИК_______________________________</w:t>
            </w:r>
            <w:r w:rsidRPr="008B69B5">
              <w:rPr>
                <w:color w:val="000000"/>
                <w:sz w:val="22"/>
                <w:szCs w:val="22"/>
                <w:lang w:val="en-US"/>
              </w:rPr>
              <w:t xml:space="preserve"> </w:t>
            </w:r>
          </w:p>
          <w:p w:rsidR="00B232BE" w:rsidRPr="008B69B5" w:rsidRDefault="00B232BE" w:rsidP="008B69B5">
            <w:pPr>
              <w:pStyle w:val="2"/>
              <w:spacing w:after="0" w:line="240" w:lineRule="auto"/>
              <w:ind w:left="0" w:right="601"/>
              <w:rPr>
                <w:rFonts w:ascii="Times New Roman" w:hAnsi="Times New Roman" w:cs="Times New Roman"/>
                <w:b/>
                <w:sz w:val="22"/>
                <w:szCs w:val="22"/>
              </w:rPr>
            </w:pPr>
          </w:p>
          <w:p w:rsidR="00B232BE" w:rsidRPr="008B69B5" w:rsidRDefault="00B232BE" w:rsidP="008B69B5">
            <w:pPr>
              <w:ind w:right="601"/>
              <w:jc w:val="both"/>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B232BE" w:rsidRPr="008B69B5" w:rsidRDefault="00B232BE" w:rsidP="008B69B5">
            <w:pPr>
              <w:pStyle w:val="a7"/>
              <w:spacing w:before="0" w:after="0" w:line="240" w:lineRule="auto"/>
              <w:rPr>
                <w:sz w:val="22"/>
                <w:szCs w:val="22"/>
              </w:rPr>
            </w:pPr>
            <w:r w:rsidRPr="008B69B5">
              <w:rPr>
                <w:sz w:val="22"/>
                <w:szCs w:val="22"/>
              </w:rPr>
              <w:t>Место нахождения: 660135, Россия, Красноярский край, Красноярск г., Весны ул., д. 3 «</w:t>
            </w:r>
            <w:proofErr w:type="gramStart"/>
            <w:r w:rsidRPr="008B69B5">
              <w:rPr>
                <w:sz w:val="22"/>
                <w:szCs w:val="22"/>
              </w:rPr>
              <w:t xml:space="preserve">А»   </w:t>
            </w:r>
            <w:proofErr w:type="gramEnd"/>
            <w:r w:rsidRPr="008B69B5">
              <w:rPr>
                <w:sz w:val="22"/>
                <w:szCs w:val="22"/>
              </w:rPr>
              <w:t xml:space="preserve">                                                    Почтовый адрес: 660135, Россия, Красноярский край, Красноярск г., Весны ул., д. 3 «А», БЦ «Весна», 13 </w:t>
            </w:r>
            <w:proofErr w:type="spellStart"/>
            <w:r w:rsidRPr="008B69B5">
              <w:rPr>
                <w:sz w:val="22"/>
                <w:szCs w:val="22"/>
              </w:rPr>
              <w:t>эт</w:t>
            </w:r>
            <w:proofErr w:type="spellEnd"/>
            <w:r w:rsidRPr="008B69B5">
              <w:rPr>
                <w:sz w:val="22"/>
                <w:szCs w:val="22"/>
              </w:rPr>
              <w:t xml:space="preserve">.                                                             Тел./факс: (391)274-86-81/(391)274-86-82       </w:t>
            </w:r>
          </w:p>
          <w:p w:rsidR="00B232BE" w:rsidRPr="008B69B5" w:rsidRDefault="00B232BE" w:rsidP="008B69B5">
            <w:pPr>
              <w:pStyle w:val="a7"/>
              <w:spacing w:before="0" w:after="0" w:line="240" w:lineRule="auto"/>
              <w:rPr>
                <w:sz w:val="22"/>
                <w:szCs w:val="22"/>
              </w:rPr>
            </w:pPr>
            <w:r w:rsidRPr="008B69B5">
              <w:rPr>
                <w:sz w:val="22"/>
                <w:szCs w:val="22"/>
              </w:rPr>
              <w:t xml:space="preserve">ОГРН 103 880 000 3990                                              ИНН/КПП 880 101 1908/246 501 001                        ОКПО 47833210                                                                 </w:t>
            </w:r>
          </w:p>
          <w:p w:rsidR="00B232BE" w:rsidRPr="008B69B5" w:rsidRDefault="00B232BE" w:rsidP="008B69B5">
            <w:pPr>
              <w:ind w:firstLine="10"/>
              <w:rPr>
                <w:sz w:val="22"/>
                <w:szCs w:val="22"/>
              </w:rPr>
            </w:pPr>
          </w:p>
          <w:p w:rsidR="00B232BE" w:rsidRPr="008B69B5" w:rsidRDefault="00B232BE" w:rsidP="008B69B5">
            <w:pPr>
              <w:ind w:firstLine="10"/>
              <w:rPr>
                <w:iCs/>
                <w:sz w:val="22"/>
                <w:szCs w:val="22"/>
              </w:rPr>
            </w:pPr>
            <w:r w:rsidRPr="008B69B5">
              <w:rPr>
                <w:sz w:val="22"/>
                <w:szCs w:val="22"/>
              </w:rPr>
              <w:t xml:space="preserve">Р/с </w:t>
            </w:r>
            <w:r w:rsidRPr="008B69B5">
              <w:rPr>
                <w:iCs/>
                <w:sz w:val="22"/>
                <w:szCs w:val="22"/>
              </w:rPr>
              <w:t>Банк ВТБ (</w:t>
            </w:r>
            <w:proofErr w:type="gramStart"/>
            <w:r w:rsidRPr="008B69B5">
              <w:rPr>
                <w:iCs/>
                <w:sz w:val="22"/>
                <w:szCs w:val="22"/>
              </w:rPr>
              <w:t>ПАО)  в</w:t>
            </w:r>
            <w:proofErr w:type="gramEnd"/>
            <w:r w:rsidRPr="008B69B5">
              <w:rPr>
                <w:iCs/>
                <w:sz w:val="22"/>
                <w:szCs w:val="22"/>
              </w:rPr>
              <w:t xml:space="preserve"> г.Красноярске:</w:t>
            </w:r>
          </w:p>
          <w:p w:rsidR="00B232BE" w:rsidRPr="008B69B5" w:rsidRDefault="00B232BE" w:rsidP="008B69B5">
            <w:pPr>
              <w:ind w:firstLine="10"/>
              <w:rPr>
                <w:iCs/>
                <w:sz w:val="22"/>
                <w:szCs w:val="22"/>
              </w:rPr>
            </w:pPr>
            <w:r w:rsidRPr="008B69B5">
              <w:rPr>
                <w:iCs/>
                <w:sz w:val="22"/>
                <w:szCs w:val="22"/>
              </w:rPr>
              <w:t xml:space="preserve">к/с: 30101810200000000777  </w:t>
            </w:r>
          </w:p>
          <w:p w:rsidR="00B232BE" w:rsidRPr="008B69B5" w:rsidRDefault="00B232BE" w:rsidP="008B69B5">
            <w:pPr>
              <w:ind w:firstLine="10"/>
              <w:rPr>
                <w:iCs/>
                <w:sz w:val="22"/>
                <w:szCs w:val="22"/>
              </w:rPr>
            </w:pPr>
            <w:r w:rsidRPr="008B69B5">
              <w:rPr>
                <w:iCs/>
                <w:sz w:val="22"/>
                <w:szCs w:val="22"/>
              </w:rPr>
              <w:t>р/с: 40702810300030003480</w:t>
            </w:r>
          </w:p>
          <w:p w:rsidR="00B232BE" w:rsidRPr="008B69B5" w:rsidRDefault="00B232BE" w:rsidP="008B69B5">
            <w:pPr>
              <w:ind w:firstLine="10"/>
              <w:rPr>
                <w:iCs/>
                <w:sz w:val="22"/>
                <w:szCs w:val="22"/>
              </w:rPr>
            </w:pPr>
            <w:r w:rsidRPr="008B69B5">
              <w:rPr>
                <w:iCs/>
                <w:sz w:val="22"/>
                <w:szCs w:val="22"/>
              </w:rPr>
              <w:t xml:space="preserve">БИК: 040407777                                                </w:t>
            </w:r>
          </w:p>
          <w:p w:rsidR="00B232BE" w:rsidRPr="008B69B5" w:rsidRDefault="00B232BE" w:rsidP="008B69B5">
            <w:pPr>
              <w:pStyle w:val="a7"/>
              <w:spacing w:before="0" w:after="0" w:line="240" w:lineRule="auto"/>
              <w:rPr>
                <w:sz w:val="22"/>
                <w:szCs w:val="22"/>
              </w:rPr>
            </w:pPr>
          </w:p>
        </w:tc>
      </w:tr>
      <w:tr w:rsidR="00B232BE" w:rsidRPr="008B69B5" w:rsidTr="00B232BE">
        <w:tc>
          <w:tcPr>
            <w:tcW w:w="0" w:type="auto"/>
            <w:tcBorders>
              <w:top w:val="single" w:sz="4" w:space="0" w:color="auto"/>
              <w:left w:val="single" w:sz="4" w:space="0" w:color="auto"/>
              <w:bottom w:val="single" w:sz="4" w:space="0" w:color="auto"/>
              <w:right w:val="single" w:sz="4" w:space="0" w:color="auto"/>
            </w:tcBorders>
            <w:hideMark/>
          </w:tcPr>
          <w:p w:rsidR="00B232BE" w:rsidRPr="008B69B5" w:rsidRDefault="00B232BE" w:rsidP="008B69B5">
            <w:pPr>
              <w:ind w:right="-51"/>
              <w:jc w:val="both"/>
              <w:rPr>
                <w:b/>
                <w:sz w:val="22"/>
                <w:szCs w:val="22"/>
              </w:rPr>
            </w:pPr>
            <w:r w:rsidRPr="008B69B5">
              <w:rPr>
                <w:b/>
                <w:sz w:val="22"/>
                <w:szCs w:val="22"/>
              </w:rPr>
              <w:t>ОТ ПОСТАВЩИКА:</w:t>
            </w:r>
          </w:p>
          <w:p w:rsidR="00B232BE" w:rsidRPr="008B69B5" w:rsidRDefault="00B232BE" w:rsidP="008B69B5">
            <w:pPr>
              <w:ind w:right="-51"/>
              <w:jc w:val="both"/>
              <w:rPr>
                <w:sz w:val="22"/>
                <w:szCs w:val="22"/>
              </w:rPr>
            </w:pPr>
            <w:r w:rsidRPr="008B69B5">
              <w:rPr>
                <w:sz w:val="22"/>
                <w:szCs w:val="22"/>
              </w:rPr>
              <w:t>_____________________</w:t>
            </w:r>
          </w:p>
        </w:tc>
        <w:tc>
          <w:tcPr>
            <w:tcW w:w="0" w:type="auto"/>
            <w:tcBorders>
              <w:top w:val="single" w:sz="4" w:space="0" w:color="auto"/>
              <w:left w:val="single" w:sz="4" w:space="0" w:color="auto"/>
              <w:bottom w:val="single" w:sz="4" w:space="0" w:color="auto"/>
              <w:right w:val="single" w:sz="4" w:space="0" w:color="auto"/>
            </w:tcBorders>
            <w:hideMark/>
          </w:tcPr>
          <w:p w:rsidR="00B232BE" w:rsidRPr="008B69B5" w:rsidRDefault="00B232BE" w:rsidP="008B69B5">
            <w:pPr>
              <w:ind w:right="-51"/>
              <w:jc w:val="both"/>
              <w:rPr>
                <w:b/>
                <w:sz w:val="22"/>
                <w:szCs w:val="22"/>
              </w:rPr>
            </w:pPr>
            <w:r w:rsidRPr="008B69B5">
              <w:rPr>
                <w:b/>
                <w:sz w:val="22"/>
                <w:szCs w:val="22"/>
              </w:rPr>
              <w:t>ОТ ПОКУПАТЕЛЯ:</w:t>
            </w:r>
          </w:p>
          <w:p w:rsidR="00B232BE" w:rsidRPr="008B69B5" w:rsidRDefault="00B232BE" w:rsidP="008B69B5">
            <w:pPr>
              <w:ind w:right="-51"/>
              <w:jc w:val="both"/>
              <w:rPr>
                <w:sz w:val="22"/>
                <w:szCs w:val="22"/>
              </w:rPr>
            </w:pPr>
            <w:r w:rsidRPr="008B69B5">
              <w:rPr>
                <w:b/>
                <w:sz w:val="22"/>
                <w:szCs w:val="22"/>
              </w:rPr>
              <w:t xml:space="preserve">____________________  </w:t>
            </w:r>
          </w:p>
        </w:tc>
      </w:tr>
      <w:tr w:rsidR="00B232BE" w:rsidRPr="008B69B5" w:rsidTr="00B232BE">
        <w:tc>
          <w:tcPr>
            <w:tcW w:w="0" w:type="auto"/>
            <w:tcBorders>
              <w:top w:val="single" w:sz="4" w:space="0" w:color="auto"/>
              <w:left w:val="single" w:sz="4" w:space="0" w:color="auto"/>
              <w:bottom w:val="single" w:sz="4" w:space="0" w:color="auto"/>
              <w:right w:val="single" w:sz="4" w:space="0" w:color="auto"/>
            </w:tcBorders>
            <w:hideMark/>
          </w:tcPr>
          <w:p w:rsidR="00B232BE" w:rsidRPr="008B69B5" w:rsidRDefault="00B232BE" w:rsidP="008B69B5">
            <w:pPr>
              <w:ind w:right="-51"/>
              <w:jc w:val="both"/>
              <w:rPr>
                <w:b/>
                <w:sz w:val="22"/>
                <w:szCs w:val="22"/>
              </w:rPr>
            </w:pPr>
            <w:r w:rsidRPr="008B69B5">
              <w:rPr>
                <w:b/>
                <w:sz w:val="22"/>
                <w:szCs w:val="22"/>
              </w:rPr>
              <w:lastRenderedPageBreak/>
              <w:t>М.П.</w:t>
            </w:r>
            <w:r w:rsidRPr="008B69B5">
              <w:rPr>
                <w:b/>
                <w:sz w:val="22"/>
                <w:szCs w:val="22"/>
              </w:rPr>
              <w:tab/>
            </w:r>
          </w:p>
        </w:tc>
        <w:tc>
          <w:tcPr>
            <w:tcW w:w="0" w:type="auto"/>
            <w:tcBorders>
              <w:top w:val="single" w:sz="4" w:space="0" w:color="auto"/>
              <w:left w:val="single" w:sz="4" w:space="0" w:color="auto"/>
              <w:bottom w:val="single" w:sz="4" w:space="0" w:color="auto"/>
              <w:right w:val="single" w:sz="4" w:space="0" w:color="auto"/>
            </w:tcBorders>
            <w:hideMark/>
          </w:tcPr>
          <w:p w:rsidR="00B232BE" w:rsidRPr="008B69B5" w:rsidRDefault="00B232BE" w:rsidP="008B69B5">
            <w:pPr>
              <w:ind w:right="-51"/>
              <w:jc w:val="both"/>
              <w:rPr>
                <w:b/>
                <w:sz w:val="22"/>
                <w:szCs w:val="22"/>
                <w:u w:val="single"/>
              </w:rPr>
            </w:pPr>
            <w:r w:rsidRPr="008B69B5">
              <w:rPr>
                <w:b/>
                <w:sz w:val="22"/>
                <w:szCs w:val="22"/>
              </w:rPr>
              <w:t>М.П.</w:t>
            </w:r>
          </w:p>
        </w:tc>
      </w:tr>
    </w:tbl>
    <w:p w:rsidR="00C32CEB" w:rsidRPr="008B69B5" w:rsidRDefault="00C32CEB" w:rsidP="008B69B5"/>
    <w:sectPr w:rsidR="00C32CEB" w:rsidRPr="008B69B5" w:rsidSect="00C32C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BC8" w:rsidRDefault="004E0BC8" w:rsidP="00B232BE">
      <w:r>
        <w:separator/>
      </w:r>
    </w:p>
  </w:endnote>
  <w:endnote w:type="continuationSeparator" w:id="0">
    <w:p w:rsidR="004E0BC8" w:rsidRDefault="004E0BC8" w:rsidP="00B2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BC8" w:rsidRDefault="004E0BC8" w:rsidP="00B232BE">
      <w:r>
        <w:separator/>
      </w:r>
    </w:p>
  </w:footnote>
  <w:footnote w:type="continuationSeparator" w:id="0">
    <w:p w:rsidR="004E0BC8" w:rsidRDefault="004E0BC8" w:rsidP="00B232BE">
      <w:r>
        <w:continuationSeparator/>
      </w:r>
    </w:p>
  </w:footnote>
  <w:footnote w:id="1">
    <w:p w:rsidR="005225F7" w:rsidRDefault="005225F7" w:rsidP="008B69B5">
      <w:pPr>
        <w:pStyle w:val="a3"/>
        <w:jc w:val="both"/>
      </w:pPr>
      <w:r>
        <w:rPr>
          <w:rStyle w:val="ab"/>
        </w:rPr>
        <w:footnoteRef/>
      </w:r>
      <w:r>
        <w:rPr>
          <w:rFonts w:ascii="Times New Roman" w:hAnsi="Times New Roman" w:cs="Times New Roman"/>
        </w:rPr>
        <w:t xml:space="preserve"> Пункт</w:t>
      </w:r>
      <w:r w:rsidR="008B69B5">
        <w:rPr>
          <w:rFonts w:ascii="Times New Roman" w:hAnsi="Times New Roman" w:cs="Times New Roman"/>
        </w:rPr>
        <w:t xml:space="preserve"> </w:t>
      </w:r>
      <w:r>
        <w:rPr>
          <w:rFonts w:ascii="Times New Roman" w:hAnsi="Times New Roman" w:cs="Times New Roman"/>
        </w:rPr>
        <w:t>включается если планируется использовать опцион для изменения количества товара, согласованного в Приложении</w:t>
      </w:r>
    </w:p>
  </w:footnote>
  <w:footnote w:id="2">
    <w:p w:rsidR="005225F7" w:rsidRPr="008B69B5" w:rsidRDefault="005225F7" w:rsidP="008B69B5">
      <w:pPr>
        <w:pStyle w:val="aa"/>
        <w:shd w:val="clear" w:color="auto" w:fill="auto"/>
        <w:ind w:left="20"/>
        <w:jc w:val="both"/>
        <w:rPr>
          <w:sz w:val="20"/>
          <w:szCs w:val="20"/>
        </w:rPr>
      </w:pPr>
      <w:r>
        <w:rPr>
          <w:sz w:val="20"/>
          <w:szCs w:val="20"/>
          <w:vertAlign w:val="superscript"/>
        </w:rPr>
        <w:footnoteRef/>
      </w:r>
      <w:r>
        <w:rPr>
          <w:sz w:val="20"/>
          <w:szCs w:val="20"/>
        </w:rPr>
        <w:t xml:space="preserve"> Пункты 5.2, 5.2.1, 5.2.2 не применяется при поставках химии</w:t>
      </w:r>
    </w:p>
  </w:footnote>
  <w:footnote w:id="3">
    <w:p w:rsidR="005225F7" w:rsidRDefault="005225F7" w:rsidP="008B69B5">
      <w:pPr>
        <w:pStyle w:val="a3"/>
        <w:jc w:val="both"/>
      </w:pPr>
      <w:r>
        <w:rPr>
          <w:rStyle w:val="ab"/>
        </w:rPr>
        <w:footnoteRef/>
      </w:r>
      <w:r>
        <w:rPr>
          <w:rFonts w:ascii="Times New Roman" w:hAnsi="Times New Roman" w:cs="Times New Roman"/>
        </w:rPr>
        <w:t xml:space="preserve"> Применяется при поставке в районы Крайнего Севера и местности, приравненные к районам Крайнего Севера.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7480CDC"/>
    <w:lvl w:ilvl="0">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 w15:restartNumberingAfterBreak="0">
    <w:nsid w:val="00000003"/>
    <w:multiLevelType w:val="multilevel"/>
    <w:tmpl w:val="00000002"/>
    <w:lvl w:ilvl="0">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2">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3">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4">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5">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6">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7">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8">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abstractNum>
  <w:abstractNum w:abstractNumId="2" w15:restartNumberingAfterBreak="0">
    <w:nsid w:val="00000005"/>
    <w:multiLevelType w:val="multilevel"/>
    <w:tmpl w:val="00000004"/>
    <w:lvl w:ilvl="0">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3" w15:restartNumberingAfterBreak="0">
    <w:nsid w:val="00000007"/>
    <w:multiLevelType w:val="multilevel"/>
    <w:tmpl w:val="00000006"/>
    <w:lvl w:ilvl="0">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4" w15:restartNumberingAfterBreak="0">
    <w:nsid w:val="00000009"/>
    <w:multiLevelType w:val="multilevel"/>
    <w:tmpl w:val="0000000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5" w15:restartNumberingAfterBreak="0">
    <w:nsid w:val="0000000B"/>
    <w:multiLevelType w:val="multilevel"/>
    <w:tmpl w:val="0000000A"/>
    <w:lvl w:ilvl="0">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6" w15:restartNumberingAfterBreak="0">
    <w:nsid w:val="0000000D"/>
    <w:multiLevelType w:val="multilevel"/>
    <w:tmpl w:val="0000000C"/>
    <w:lvl w:ilvl="0">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7" w15:restartNumberingAfterBreak="0">
    <w:nsid w:val="0000000F"/>
    <w:multiLevelType w:val="multilevel"/>
    <w:tmpl w:val="0000000E"/>
    <w:lvl w:ilvl="0">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8" w15:restartNumberingAfterBreak="0">
    <w:nsid w:val="00000011"/>
    <w:multiLevelType w:val="multilevel"/>
    <w:tmpl w:val="00000010"/>
    <w:lvl w:ilvl="0">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9" w15:restartNumberingAfterBreak="0">
    <w:nsid w:val="00000013"/>
    <w:multiLevelType w:val="multilevel"/>
    <w:tmpl w:val="00000012"/>
    <w:lvl w:ilvl="0">
      <w:start w:val="1"/>
      <w:numFmt w:val="decimal"/>
      <w:lvlText w:val="7.%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0" w15:restartNumberingAfterBreak="0">
    <w:nsid w:val="00000015"/>
    <w:multiLevelType w:val="multilevel"/>
    <w:tmpl w:val="0000001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11" w15:restartNumberingAfterBreak="0">
    <w:nsid w:val="00000017"/>
    <w:multiLevelType w:val="multilevel"/>
    <w:tmpl w:val="00000016"/>
    <w:lvl w:ilvl="0">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2" w15:restartNumberingAfterBreak="0">
    <w:nsid w:val="00000019"/>
    <w:multiLevelType w:val="multilevel"/>
    <w:tmpl w:val="00000018"/>
    <w:lvl w:ilvl="0">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3" w15:restartNumberingAfterBreak="0">
    <w:nsid w:val="0000001B"/>
    <w:multiLevelType w:val="multilevel"/>
    <w:tmpl w:val="0000001A"/>
    <w:lvl w:ilvl="0">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32BE"/>
    <w:rsid w:val="00094614"/>
    <w:rsid w:val="000A355F"/>
    <w:rsid w:val="000B1E36"/>
    <w:rsid w:val="000C4901"/>
    <w:rsid w:val="00217A67"/>
    <w:rsid w:val="00237876"/>
    <w:rsid w:val="002E59A0"/>
    <w:rsid w:val="003340DB"/>
    <w:rsid w:val="00347631"/>
    <w:rsid w:val="004010EC"/>
    <w:rsid w:val="00413F6F"/>
    <w:rsid w:val="004A1DD9"/>
    <w:rsid w:val="004E0BC8"/>
    <w:rsid w:val="005225F7"/>
    <w:rsid w:val="0058072F"/>
    <w:rsid w:val="005B1F17"/>
    <w:rsid w:val="00612DDE"/>
    <w:rsid w:val="0061703E"/>
    <w:rsid w:val="0063791E"/>
    <w:rsid w:val="0072012E"/>
    <w:rsid w:val="0080373E"/>
    <w:rsid w:val="0084716D"/>
    <w:rsid w:val="008B69B5"/>
    <w:rsid w:val="009219E4"/>
    <w:rsid w:val="00B232BE"/>
    <w:rsid w:val="00C07039"/>
    <w:rsid w:val="00C21F75"/>
    <w:rsid w:val="00C32CEB"/>
    <w:rsid w:val="00C76FF2"/>
    <w:rsid w:val="00D17F9E"/>
    <w:rsid w:val="00D92696"/>
    <w:rsid w:val="00FA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E22338-7D95-4552-99D8-91AC477DA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32BE"/>
    <w:pPr>
      <w:snapToGrid w:val="0"/>
      <w:spacing w:after="0" w:line="240" w:lineRule="auto"/>
    </w:pPr>
    <w:rPr>
      <w:rFonts w:ascii="Times New Roman" w:eastAsia="Arial Unicode MS"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232BE"/>
    <w:pPr>
      <w:snapToGrid/>
    </w:pPr>
    <w:rPr>
      <w:rFonts w:ascii="Arial Unicode MS" w:hAnsi="Arial Unicode MS" w:cs="Arial Unicode MS"/>
      <w:color w:val="000000"/>
    </w:rPr>
  </w:style>
  <w:style w:type="character" w:customStyle="1" w:styleId="a4">
    <w:name w:val="Текст сноски Знак"/>
    <w:basedOn w:val="a0"/>
    <w:link w:val="a3"/>
    <w:uiPriority w:val="99"/>
    <w:semiHidden/>
    <w:rsid w:val="00B232BE"/>
    <w:rPr>
      <w:rFonts w:ascii="Arial Unicode MS" w:eastAsia="Arial Unicode MS" w:hAnsi="Arial Unicode MS" w:cs="Arial Unicode MS"/>
      <w:color w:val="000000"/>
      <w:sz w:val="20"/>
      <w:szCs w:val="20"/>
      <w:lang w:eastAsia="ru-RU"/>
    </w:rPr>
  </w:style>
  <w:style w:type="paragraph" w:styleId="a5">
    <w:name w:val="Title"/>
    <w:basedOn w:val="a"/>
    <w:link w:val="a6"/>
    <w:uiPriority w:val="10"/>
    <w:qFormat/>
    <w:rsid w:val="00B232BE"/>
    <w:pPr>
      <w:snapToGrid/>
      <w:ind w:right="-51"/>
      <w:jc w:val="center"/>
    </w:pPr>
    <w:rPr>
      <w:b/>
      <w:sz w:val="24"/>
      <w:effect w:val="none"/>
    </w:rPr>
  </w:style>
  <w:style w:type="character" w:customStyle="1" w:styleId="a6">
    <w:name w:val="Заголовок Знак"/>
    <w:basedOn w:val="a0"/>
    <w:link w:val="a5"/>
    <w:uiPriority w:val="10"/>
    <w:rsid w:val="00B232BE"/>
    <w:rPr>
      <w:rFonts w:ascii="Times New Roman" w:eastAsia="Arial Unicode MS" w:hAnsi="Times New Roman" w:cs="Times New Roman"/>
      <w:b/>
      <w:sz w:val="24"/>
      <w:szCs w:val="20"/>
      <w:effect w:val="none"/>
      <w:lang w:eastAsia="ru-RU"/>
    </w:rPr>
  </w:style>
  <w:style w:type="paragraph" w:styleId="a7">
    <w:name w:val="Body Text"/>
    <w:basedOn w:val="a"/>
    <w:link w:val="a8"/>
    <w:uiPriority w:val="99"/>
    <w:unhideWhenUsed/>
    <w:rsid w:val="00B232BE"/>
    <w:pPr>
      <w:shd w:val="clear" w:color="auto" w:fill="FFFFFF"/>
      <w:snapToGrid/>
      <w:spacing w:before="240" w:after="780" w:line="240" w:lineRule="atLeast"/>
    </w:pPr>
    <w:rPr>
      <w:sz w:val="21"/>
      <w:szCs w:val="21"/>
    </w:rPr>
  </w:style>
  <w:style w:type="character" w:customStyle="1" w:styleId="a8">
    <w:name w:val="Основной текст Знак"/>
    <w:basedOn w:val="a0"/>
    <w:link w:val="a7"/>
    <w:uiPriority w:val="99"/>
    <w:rsid w:val="00B232BE"/>
    <w:rPr>
      <w:rFonts w:ascii="Times New Roman" w:eastAsia="Arial Unicode MS" w:hAnsi="Times New Roman" w:cs="Times New Roman"/>
      <w:sz w:val="21"/>
      <w:szCs w:val="21"/>
      <w:shd w:val="clear" w:color="auto" w:fill="FFFFFF"/>
      <w:lang w:eastAsia="ru-RU"/>
    </w:rPr>
  </w:style>
  <w:style w:type="paragraph" w:styleId="2">
    <w:name w:val="Body Text Indent 2"/>
    <w:basedOn w:val="a"/>
    <w:link w:val="20"/>
    <w:uiPriority w:val="99"/>
    <w:semiHidden/>
    <w:unhideWhenUsed/>
    <w:rsid w:val="00B232BE"/>
    <w:pPr>
      <w:snapToGrid/>
      <w:spacing w:after="120" w:line="480" w:lineRule="auto"/>
      <w:ind w:left="283"/>
    </w:pPr>
    <w:rPr>
      <w:rFonts w:ascii="Arial Unicode MS" w:hAnsi="Arial Unicode MS" w:cs="Arial Unicode MS"/>
      <w:color w:val="000000"/>
      <w:sz w:val="24"/>
      <w:szCs w:val="24"/>
    </w:rPr>
  </w:style>
  <w:style w:type="character" w:customStyle="1" w:styleId="20">
    <w:name w:val="Основной текст с отступом 2 Знак"/>
    <w:basedOn w:val="a0"/>
    <w:link w:val="2"/>
    <w:uiPriority w:val="99"/>
    <w:semiHidden/>
    <w:rsid w:val="00B232BE"/>
    <w:rPr>
      <w:rFonts w:ascii="Arial Unicode MS" w:eastAsia="Arial Unicode MS" w:hAnsi="Arial Unicode MS" w:cs="Arial Unicode MS"/>
      <w:color w:val="000000"/>
      <w:sz w:val="24"/>
      <w:szCs w:val="24"/>
      <w:lang w:eastAsia="ru-RU"/>
    </w:rPr>
  </w:style>
  <w:style w:type="character" w:customStyle="1" w:styleId="a9">
    <w:name w:val="Сноска_"/>
    <w:basedOn w:val="a0"/>
    <w:link w:val="aa"/>
    <w:uiPriority w:val="99"/>
    <w:locked/>
    <w:rsid w:val="00B232BE"/>
    <w:rPr>
      <w:rFonts w:ascii="Times New Roman" w:hAnsi="Times New Roman" w:cs="Times New Roman"/>
      <w:sz w:val="18"/>
      <w:szCs w:val="18"/>
      <w:shd w:val="clear" w:color="auto" w:fill="FFFFFF"/>
    </w:rPr>
  </w:style>
  <w:style w:type="paragraph" w:customStyle="1" w:styleId="aa">
    <w:name w:val="Сноска"/>
    <w:basedOn w:val="a"/>
    <w:link w:val="a9"/>
    <w:uiPriority w:val="99"/>
    <w:rsid w:val="00B232BE"/>
    <w:pPr>
      <w:shd w:val="clear" w:color="auto" w:fill="FFFFFF"/>
      <w:snapToGrid/>
      <w:spacing w:line="235" w:lineRule="exact"/>
    </w:pPr>
    <w:rPr>
      <w:rFonts w:eastAsiaTheme="minorHAnsi"/>
      <w:sz w:val="18"/>
      <w:szCs w:val="18"/>
      <w:lang w:eastAsia="en-US"/>
    </w:rPr>
  </w:style>
  <w:style w:type="character" w:customStyle="1" w:styleId="21">
    <w:name w:val="Заголовок №2_"/>
    <w:basedOn w:val="a0"/>
    <w:link w:val="22"/>
    <w:uiPriority w:val="99"/>
    <w:locked/>
    <w:rsid w:val="00B232BE"/>
    <w:rPr>
      <w:rFonts w:ascii="Times New Roman" w:hAnsi="Times New Roman" w:cs="Times New Roman"/>
      <w:b/>
      <w:bCs/>
      <w:sz w:val="21"/>
      <w:szCs w:val="21"/>
      <w:shd w:val="clear" w:color="auto" w:fill="FFFFFF"/>
    </w:rPr>
  </w:style>
  <w:style w:type="paragraph" w:customStyle="1" w:styleId="22">
    <w:name w:val="Заголовок №2"/>
    <w:basedOn w:val="a"/>
    <w:link w:val="21"/>
    <w:uiPriority w:val="99"/>
    <w:rsid w:val="00B232BE"/>
    <w:pPr>
      <w:shd w:val="clear" w:color="auto" w:fill="FFFFFF"/>
      <w:snapToGrid/>
      <w:spacing w:before="420" w:after="240" w:line="240" w:lineRule="atLeast"/>
      <w:outlineLvl w:val="1"/>
    </w:pPr>
    <w:rPr>
      <w:rFonts w:eastAsiaTheme="minorHAnsi"/>
      <w:b/>
      <w:bCs/>
      <w:sz w:val="21"/>
      <w:szCs w:val="21"/>
      <w:lang w:eastAsia="en-US"/>
    </w:rPr>
  </w:style>
  <w:style w:type="character" w:customStyle="1" w:styleId="9">
    <w:name w:val="Основной текст (9)_"/>
    <w:basedOn w:val="a0"/>
    <w:link w:val="90"/>
    <w:uiPriority w:val="99"/>
    <w:locked/>
    <w:rsid w:val="00B232BE"/>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B232BE"/>
    <w:pPr>
      <w:shd w:val="clear" w:color="auto" w:fill="FFFFFF"/>
      <w:snapToGrid/>
      <w:spacing w:before="2580" w:line="240" w:lineRule="atLeast"/>
    </w:pPr>
    <w:rPr>
      <w:rFonts w:eastAsiaTheme="minorHAnsi"/>
      <w:i/>
      <w:iCs/>
      <w:sz w:val="21"/>
      <w:szCs w:val="21"/>
      <w:lang w:eastAsia="en-US"/>
    </w:rPr>
  </w:style>
  <w:style w:type="character" w:styleId="ab">
    <w:name w:val="footnote reference"/>
    <w:basedOn w:val="a0"/>
    <w:uiPriority w:val="99"/>
    <w:semiHidden/>
    <w:unhideWhenUsed/>
    <w:rsid w:val="00B232BE"/>
    <w:rPr>
      <w:rFonts w:ascii="Times New Roman" w:hAnsi="Times New Roman" w:cs="Times New Roman" w:hint="default"/>
      <w:vertAlign w:val="superscript"/>
    </w:rPr>
  </w:style>
  <w:style w:type="character" w:customStyle="1" w:styleId="ac">
    <w:name w:val="Основной текст + Курсив"/>
    <w:basedOn w:val="a0"/>
    <w:uiPriority w:val="99"/>
    <w:rsid w:val="00B232BE"/>
    <w:rPr>
      <w:rFonts w:ascii="Times New Roman" w:hAnsi="Times New Roman" w:cs="Times New Roman" w:hint="default"/>
      <w:i/>
      <w:iCs/>
      <w:spacing w:val="0"/>
      <w:sz w:val="21"/>
      <w:szCs w:val="21"/>
    </w:rPr>
  </w:style>
  <w:style w:type="paragraph" w:styleId="ad">
    <w:name w:val="Balloon Text"/>
    <w:basedOn w:val="a"/>
    <w:link w:val="ae"/>
    <w:uiPriority w:val="99"/>
    <w:semiHidden/>
    <w:unhideWhenUsed/>
    <w:rsid w:val="005B1F17"/>
    <w:rPr>
      <w:rFonts w:ascii="Tahoma" w:hAnsi="Tahoma" w:cs="Tahoma"/>
      <w:sz w:val="16"/>
      <w:szCs w:val="16"/>
    </w:rPr>
  </w:style>
  <w:style w:type="character" w:customStyle="1" w:styleId="ae">
    <w:name w:val="Текст выноски Знак"/>
    <w:basedOn w:val="a0"/>
    <w:link w:val="ad"/>
    <w:uiPriority w:val="99"/>
    <w:semiHidden/>
    <w:rsid w:val="005B1F17"/>
    <w:rPr>
      <w:rFonts w:ascii="Tahoma" w:eastAsia="Arial Unicode MS" w:hAnsi="Tahoma" w:cs="Tahoma"/>
      <w:sz w:val="16"/>
      <w:szCs w:val="16"/>
      <w:lang w:eastAsia="ru-RU"/>
    </w:rPr>
  </w:style>
  <w:style w:type="paragraph" w:styleId="af">
    <w:name w:val="List Paragraph"/>
    <w:basedOn w:val="a"/>
    <w:uiPriority w:val="34"/>
    <w:qFormat/>
    <w:rsid w:val="005B1F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182141">
      <w:bodyDiv w:val="1"/>
      <w:marLeft w:val="0"/>
      <w:marRight w:val="0"/>
      <w:marTop w:val="0"/>
      <w:marBottom w:val="0"/>
      <w:divBdr>
        <w:top w:val="none" w:sz="0" w:space="0" w:color="auto"/>
        <w:left w:val="none" w:sz="0" w:space="0" w:color="auto"/>
        <w:bottom w:val="none" w:sz="0" w:space="0" w:color="auto"/>
        <w:right w:val="none" w:sz="0" w:space="0" w:color="auto"/>
      </w:divBdr>
    </w:div>
    <w:div w:id="103245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AC7550-F68C-43CE-9AAE-317D874CC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5958</Words>
  <Characters>33967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Акинфеева Наталья Михайловна</cp:lastModifiedBy>
  <cp:revision>6</cp:revision>
  <dcterms:created xsi:type="dcterms:W3CDTF">2021-03-18T02:58:00Z</dcterms:created>
  <dcterms:modified xsi:type="dcterms:W3CDTF">2023-10-30T06:24:00Z</dcterms:modified>
</cp:coreProperties>
</file>